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4E4B3" w14:textId="06078C36" w:rsidR="007166CE" w:rsidRDefault="00EC7D6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A9A9DA6" wp14:editId="2939581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06613F" w14:textId="77777777" w:rsidR="007166CE" w:rsidRDefault="007166CE" w:rsidP="007166CE">
      <w:pPr>
        <w:pStyle w:val="berschrift1"/>
      </w:pPr>
      <w:r>
        <w:br w:type="page"/>
      </w:r>
      <w:r>
        <w:lastRenderedPageBreak/>
        <w:t>Vorwort</w:t>
      </w:r>
    </w:p>
    <w:p w14:paraId="13CD8CE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FA31351" w14:textId="77777777" w:rsidR="007E1779" w:rsidRDefault="008D7463" w:rsidP="007166CE">
      <w:r>
        <w:t xml:space="preserve">Dieses Jahr hat uns allen eine Menge abverlangt – doch Gott hat uns hindurchgetragen. </w:t>
      </w:r>
    </w:p>
    <w:p w14:paraId="3E28FA5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519D039" w14:textId="77777777" w:rsidR="007E1779" w:rsidRDefault="007E1779" w:rsidP="007166CE">
      <w:r>
        <w:t>Vielleicht hat aber auch der eine oder die andere Lust, mitzumachen und neue Bücher zu erstellen – sprecht mich einfach an.</w:t>
      </w:r>
    </w:p>
    <w:p w14:paraId="0A560004" w14:textId="77777777" w:rsidR="007166CE" w:rsidRDefault="007166CE" w:rsidP="007166CE">
      <w:r>
        <w:t>Euch allen wünsche ich Gottes reichen Segen und dass Ihr für Euch interessante Texte hier findet. Für Anregungen bin ich immer dankbar.</w:t>
      </w:r>
    </w:p>
    <w:p w14:paraId="204B3CBF" w14:textId="77777777" w:rsidR="007166CE" w:rsidRDefault="007166CE" w:rsidP="007166CE">
      <w:r>
        <w:t>Gruß &amp; Segen,</w:t>
      </w:r>
    </w:p>
    <w:p w14:paraId="01663412" w14:textId="77777777" w:rsidR="007166CE" w:rsidRDefault="007166CE" w:rsidP="007166CE">
      <w:r>
        <w:t>Andreas</w:t>
      </w:r>
    </w:p>
    <w:p w14:paraId="48E8515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E10A144" w14:textId="77777777" w:rsidR="004907C7" w:rsidRDefault="004907C7" w:rsidP="004907C7">
      <w:pPr>
        <w:pStyle w:val="berschrift1"/>
        <w:rPr>
          <w:sz w:val="48"/>
        </w:rPr>
      </w:pPr>
      <w:r>
        <w:t>Dancksagung und gebet / bey der handlung des hochwirdigen Sacrament und sünderlich / niessung deß waren leibs und bluts Jhesu Christi unsers heylandts.</w:t>
      </w:r>
    </w:p>
    <w:p w14:paraId="0F079CFA" w14:textId="77777777" w:rsidR="004907C7" w:rsidRDefault="004907C7" w:rsidP="004907C7">
      <w:pPr>
        <w:pStyle w:val="StandardWeb"/>
      </w:pPr>
      <w:r>
        <w:t xml:space="preserve">Almechtiger Gott / ewiger vater unsers Herren Jhesu Christi / schöpffer aller ding / und der du alles erheltest / mit deinem gleichewigen Son unsern HErren Jhesu Christo und deinem heiligen Geist. Erbarme dich mein / umb deines Sons Jesu Christi willen / welchen du aus wunderbarlichem und unaußsprechlichem rath / vor uns ein schlachtopffer hast lassen werden / und zugleich deinen zorn wider die sünde / und unmeßliche deine grosse barmherzigkeit gegen dem menschlichen geschlechte angezeiget hast / heilige und erhalte deine kirche / und weltliche regiment / welche herbergen sein deiner kirchen. </w:t>
      </w:r>
    </w:p>
    <w:p w14:paraId="321DCC42" w14:textId="77777777" w:rsidR="004907C7" w:rsidRDefault="004907C7" w:rsidP="004907C7">
      <w:pPr>
        <w:pStyle w:val="StandardWeb"/>
      </w:pPr>
      <w:r>
        <w:t xml:space="preserve">Ich dancke dir auch allmechtiger Gott / ewiger Vater unsers HErren Jhesu Christi / Schöpffer aller ding / und der du sampt deinem gleichewigen Sohn unserm HErren Jhesu Christo / und deinem heiligen Geiste / alles erheltest / das zu dich aus unermeßlicher gütigkeit / deiner kirchen geoffenbaret / und deinen Sohn unseren HErrn Jhesum Christum gesendet hast / auff das er vor uns ein schlachtopffer würde / und uns durch jn vergebung der sünden und ewiges leben geschencket würde / und das du deine unermeßliche wolthaten / durch das Euangelium und deine sacramenta uns mitteilest / und das heilige ampt des euangeliiund die kirche erheltest / und nit verleschen lessest. Ach das wir mit danckbaren und brünstigen herzen / solche deine grosse gütigkeit und hohe wolthaten / erkennen betrachten und preisen möchten. Ich bitte dich aber / du wolst uns durch deinen heiligen Geist erleuchten / auff das unsere herzen dir danckbar sein / und in all unserem leben danckbarkeit leuchten möchte. </w:t>
      </w:r>
    </w:p>
    <w:p w14:paraId="3C31C49D" w14:textId="77777777" w:rsidR="004907C7" w:rsidRDefault="004907C7" w:rsidP="004907C7">
      <w:pPr>
        <w:pStyle w:val="StandardWeb"/>
      </w:pPr>
      <w:r>
        <w:t xml:space="preserve">Dir dancke ich auch HErr Jesu Christe Gottes sohn / der du für uns gecreuziget und wider von den toden aufferwecket bist dz du aus trefflicher grosser lieb gegen uns / bey deinem ewigen vater / für das ganze menschliche geschlecht gebetet / und auff dich selbst den zorn Gottes / welcher war wider unsere sünde / geleget hast. Entzünde unsere herzen / auff das wir solche höchste wolthat immer für und für verstehen / und dich mit warer danckbarkeit preisen mögen. Amen. </w:t>
      </w:r>
    </w:p>
    <w:p w14:paraId="65DCE82D" w14:textId="77777777" w:rsidR="004907C7" w:rsidRDefault="004907C7" w:rsidP="004907C7">
      <w:pPr>
        <w:pStyle w:val="berschrift1"/>
        <w:rPr>
          <w:sz w:val="48"/>
        </w:rPr>
      </w:pPr>
      <w:r>
        <w:t>Gebet / darinne man die Artickel des Christlichen glaubens betrachtet / nemlich wo sich Gott geoffenbaret hat / wie er wil erkandt werden / Und warumb er uns erhören wil.</w:t>
      </w:r>
    </w:p>
    <w:p w14:paraId="66C3EDD2" w14:textId="77777777" w:rsidR="004907C7" w:rsidRDefault="004907C7" w:rsidP="004907C7">
      <w:pPr>
        <w:pStyle w:val="StandardWeb"/>
      </w:pPr>
      <w:r>
        <w:t xml:space="preserve">Allmechtiger / lebendiger / warhafftiger ewiger Vater unsers Heyland Jhesu Christi / sampt deinen eingebornen Son Jesu Christo und heiligen Geiste. Erschaffer himels und der erden / der menschen und aller creaturen / der du bist weiß / gerecht / gütig / warhafftig / keusch / richter und barmherzig / und gesprochen hast / So war ich lebe / Ich wil nicht das der sünder sterbe / sondern das er bekeret werde und lebe / Ich ruffe dich an / und bitte dich / Erbarme dich mein / und vergib mir alle meine sünde / sey mir genedig / und mache mich gerecht / umb deines lieben Sons Jhesu Christi willen / und durch jhn / welchen du zum mittler / versüner / erlöser / und uns zur gerechtigkeit mit wunderbarlicher gütigkeit / und weißheit geordenet hast / und mache meine seele und herz rein und heilig mit deinem heiligen Geiste. Lehre unnd regiere mich / und gib mir ein ewige seligkeit / du wollest auch für und für allezeit / dir eine ewige rechte kirchen unter uns samlen / Christliche und selige regiment schutz und das tegliche brodt geben / und die grimmigen teuffel von uns wegtreiben / auff das sie nicht sünde / lesterung und zerstörung anrichten / Sonder wollest uns erhalten / das wir dich recht anruffen / und dir in ewigkeit dancken und dich preisen / Amen. </w:t>
      </w:r>
    </w:p>
    <w:p w14:paraId="05878B93" w14:textId="77777777" w:rsidR="004907C7" w:rsidRDefault="004907C7" w:rsidP="004907C7">
      <w:pPr>
        <w:pStyle w:val="StandardWeb"/>
      </w:pPr>
      <w:r>
        <w:t xml:space="preserve">Ich gleube auch / das du mich warhafftiglich umb deines sons Jhesu Christi willen erhörest / und das dieses gebet umb seiner willen krefftig sey / denn dein lieber Sohn Jhesus Christus ist der hohepriester / der selbest für uns bittet / und unser seuffzen zu dir fürbringet / und diesen meinen schwachen glauben / und schwache anruffung wollestu gnediglich durch deinen heiligen Geist stercken / Amen. </w:t>
      </w:r>
    </w:p>
    <w:p w14:paraId="3C024AAA" w14:textId="77777777" w:rsidR="004907C7" w:rsidRDefault="004907C7" w:rsidP="004907C7">
      <w:pPr>
        <w:pStyle w:val="berschrift2"/>
      </w:pPr>
      <w:r>
        <w:t>Gebet zu dem sohn Gottes unserm HErren und hohenpriester.</w:t>
      </w:r>
    </w:p>
    <w:p w14:paraId="3EF72171" w14:textId="77777777" w:rsidR="004907C7" w:rsidRDefault="004907C7" w:rsidP="004907C7">
      <w:pPr>
        <w:pStyle w:val="StandardWeb"/>
      </w:pPr>
      <w:r>
        <w:t xml:space="preserve">O Allmechtiger Herr Jhesu Christe / ewiger Gottes Sohn und ebenbildt des ewigen vaters / der du für uns gecreutziget bist / und bist widerumb vom tode aufferstanden / und lebest und regierest ewiglich in Götlicher krafft und bist geordnet zum mitler / und zuversünen / gerecht und selig zu machen / Ich bitte dich mit herzlichem seuffzen / erbarme dich mein / vergibe mir meine sünde / und bitte für mich den ewigen Vater / und wollest in mir sein / und durch deinen heiligen Geist / ein newes liecht / reinigkeit / und seligkeit in mir wircken / Wollest auch für und für / dir ein ewige kirche unter uns samlen / und selige regiment geben / das wir dir in ewigkeit mit frölichem herzen dancken und dich preisen Amen. </w:t>
      </w:r>
    </w:p>
    <w:p w14:paraId="29CAC30B" w14:textId="77777777" w:rsidR="004907C7" w:rsidRDefault="00EC7D65" w:rsidP="004907C7">
      <w:r>
        <w:pict w14:anchorId="29C0D5F5">
          <v:rect id="_x0000_i1025" style="width:0;height:1.5pt" o:hralign="center" o:hrstd="t" o:hr="t" fillcolor="#a0a0a0" stroked="f"/>
        </w:pict>
      </w:r>
    </w:p>
    <w:p w14:paraId="62A9526A" w14:textId="77777777" w:rsidR="004907C7" w:rsidRDefault="004907C7" w:rsidP="004907C7">
      <w:pPr>
        <w:pStyle w:val="berschrift2"/>
      </w:pPr>
      <w:r>
        <w:t>Gebet zu Gott dem heiligen Geist / welcher uns heiliget und regiret.</w:t>
      </w:r>
    </w:p>
    <w:p w14:paraId="14CB890C" w14:textId="77777777" w:rsidR="004907C7" w:rsidRDefault="004907C7" w:rsidP="004907C7">
      <w:pPr>
        <w:pStyle w:val="StandardWeb"/>
      </w:pPr>
      <w:r>
        <w:t xml:space="preserve">O Allmechtiger Gott heiliger Geist / der du dich geoffenbaret hast / da du in die Aposteln sichtbarlich gesandt bist / und welchen der Sohn Gottes uns verheischen hat / du wollest dich unser erbarmen / und umb des heylandes Jhesu Christi willen / in uns rechte erkendtniß und anruffung der Göttlichen Mayestet / des ewigen vaters / Und des Sohns JHEsu Christi / sampt dir anzünden / wollest uns nicht inn verfürung / unnd auff Irrthumb / fallen lassen / wollest unser herzen rein unnd heilig machen / Gottes furcht / rechten trost / glauben / hoffnung / liebe gegen dir in uns erwecken / Wollest die kirchen Gottes für und für erhalten / und mit rechter lehre / gutem rath / und einigkeit regieren / Wollest auch in der weltlichen regierung / guten radt / frieden / und seligen standt geben / das wir der Göttlichen mayestet dem ewigen vater und dem Sohne Jhesu Christo / sampt dir in ewigkeit mit frölichem herzen / danck und lob sagen Amen. </w:t>
      </w:r>
    </w:p>
    <w:p w14:paraId="6B876F36" w14:textId="77777777" w:rsidR="004907C7" w:rsidRDefault="004907C7" w:rsidP="004907C7">
      <w:pPr>
        <w:pStyle w:val="berschrift1"/>
        <w:rPr>
          <w:szCs w:val="36"/>
        </w:rPr>
      </w:pPr>
      <w:r>
        <w:t>Gebet zu Gott dem allmechtigen / dem vater unsers HErren Jhesu Christi umb erleuchtigung des heiligen Geistes / auff das wir erkennen das wir Gottes sichtbares geschöpff sein.</w:t>
      </w:r>
    </w:p>
    <w:p w14:paraId="45C25B29" w14:textId="77777777" w:rsidR="004907C7" w:rsidRDefault="004907C7" w:rsidP="004907C7">
      <w:pPr>
        <w:pStyle w:val="StandardWeb"/>
      </w:pPr>
      <w:r>
        <w:t xml:space="preserve">Allmechtiger warhafftiger / lebendiger / weiser und gütiger Gott ewiger und einiger vater Jhesu Christi / Schöpffer himmels und der erden / sampt dienem eingebornen Son Jhesu Christo / und heiligen Geist / erbarm dich mein / umb deines lieben Sohns Jhesu Christi willen / und erleuchte und stercke meine seele und herz / durch deinen heiligen Geist / das ich dich mit festem glauben erkenne / das du warhafftiglich diese sichtbare natur erschaffen hast / und erheltest / und dir ein ewige kirchen unter uns samlest / und bey uns sein und wonen wilt / und gibe mir deine warheit unnd liecht in mein herz / das ich dich recht anruffe / und in deinem gehorsam allzeit lebe und bleibe Amen. </w:t>
      </w:r>
    </w:p>
    <w:p w14:paraId="4C300724" w14:textId="77777777" w:rsidR="004907C7" w:rsidRDefault="004907C7" w:rsidP="004907C7">
      <w:pPr>
        <w:pStyle w:val="berschrift2"/>
      </w:pPr>
      <w:r>
        <w:t>Kurtzs gebet und beicht.</w:t>
      </w:r>
    </w:p>
    <w:p w14:paraId="698EC259" w14:textId="77777777" w:rsidR="004907C7" w:rsidRDefault="004907C7" w:rsidP="004907C7">
      <w:pPr>
        <w:pStyle w:val="StandardWeb"/>
      </w:pPr>
      <w:r>
        <w:t xml:space="preserve">Ich armer sündiger mensch / bekenne für dir / O almechtiger Gott / meinem schöpffer und erlöser / das ich gesündiget habe / nicht allein mit gedancken worten und wercken / sondern auch von natur sündig / und unrein bin / in sünden empfangen und geborn. </w:t>
      </w:r>
    </w:p>
    <w:p w14:paraId="24C2BB1B" w14:textId="77777777" w:rsidR="004907C7" w:rsidRDefault="004907C7" w:rsidP="004907C7">
      <w:pPr>
        <w:pStyle w:val="StandardWeb"/>
      </w:pPr>
      <w:r>
        <w:t xml:space="preserve">Ich hab aber zuflucht zu deiner grundlosen barmherzigkeit suche und begere / gnade umb des HErren Christi willen. HErr sey gnedig mir armen sünder / Amen. </w:t>
      </w:r>
    </w:p>
    <w:p w14:paraId="5D90CE6D" w14:textId="77777777" w:rsidR="004907C7" w:rsidRDefault="004907C7" w:rsidP="004907C7">
      <w:pPr>
        <w:pStyle w:val="berschrift2"/>
      </w:pPr>
      <w:r>
        <w:t>Gebet darin bey der empfahung des hochwirdigen Sacraments / leibs und bluts Jhesu Christi / sein herber bitter todt betrachtet wirdt.</w:t>
      </w:r>
    </w:p>
    <w:p w14:paraId="174C20B7" w14:textId="77777777" w:rsidR="004907C7" w:rsidRDefault="004907C7" w:rsidP="004907C7">
      <w:pPr>
        <w:pStyle w:val="StandardWeb"/>
      </w:pPr>
      <w:r>
        <w:t xml:space="preserve">O Jhesu Christe / deß lebendigen Gottes son der du vor uns gecreuziget und wieder aufferwecket bist / erleuchte unsere herzen / auff das wir zu Gott bekeret werden / und seinen zorn / unddeinen todt / nicht möchten gering halten / Sondern das wir zu der erkenntniß aller deiner wolthaten / und des wunderbarlichen raths von deinem tode warhafftiglich möchten gebracht werden. Dieser rath ubertrifft weit / aller weißhet der gantzen und aller Creaturn. Darumb O Jesu Christe Gottes sohn / wolstu uns lehren und unterweisen / der du gesprochen hast. Niemand kennet den Vater / denn nur der Son / und wem es der sohn wil offenbaren / Amen. </w:t>
      </w:r>
    </w:p>
    <w:p w14:paraId="5E8FBC48" w14:textId="77777777" w:rsidR="004907C7" w:rsidRDefault="004907C7" w:rsidP="004907C7">
      <w:pPr>
        <w:pStyle w:val="berschrift2"/>
      </w:pPr>
      <w:r>
        <w:t>Gebet zu Gott dem Vater uns seinen Sohn / das er uns gerecht / selig und heilig mache.</w:t>
      </w:r>
    </w:p>
    <w:p w14:paraId="4B371203" w14:textId="77777777" w:rsidR="004907C7" w:rsidRDefault="004907C7" w:rsidP="004907C7">
      <w:pPr>
        <w:pStyle w:val="StandardWeb"/>
      </w:pPr>
      <w:r>
        <w:t xml:space="preserve">Almechtiger Gott / ewiger vater unsers Herren Jhesu Christi / schöpffer himels und der erden / und aller creaturen / mit deinem son unserm Herrn Jhesu Christo / und deinem heiligen Geist / der du weiß / warhafftig / gütig / gerecht / frey / keusch und barmherzig bist / Ich ruffe dich an / und bitte / du wollest dich mein erbarmen / und mich gerecht machen durch und von wegen deines Sohns Jhesu Christi / welcher unserthalben gecreuziget / und von den todten aufferwecket ist / wollest mich auch durch dein heiligen Geist / regiren und füren / Amen. </w:t>
      </w:r>
    </w:p>
    <w:p w14:paraId="1ABAE099" w14:textId="77777777" w:rsidR="004907C7" w:rsidRDefault="004907C7" w:rsidP="004907C7">
      <w:pPr>
        <w:pStyle w:val="StandardWeb"/>
      </w:pPr>
      <w:r>
        <w:t xml:space="preserve">O Herr Jhesu Christe Gottes Sohn / der du von unsert wegen gecreuziget / und von den todten aufferwecket / ich ruffe dich an / und bitte / du wollest dich meiner erbarmen / und bey dem ewigen Vater mein fürbitter sein / und mich leren / durch dein heiligen Geist heiligen / Amen. </w:t>
      </w:r>
    </w:p>
    <w:p w14:paraId="3C26C026" w14:textId="77777777" w:rsidR="004907C7" w:rsidRDefault="004907C7" w:rsidP="004907C7">
      <w:pPr>
        <w:pStyle w:val="berschrift1"/>
        <w:rPr>
          <w:sz w:val="48"/>
        </w:rPr>
      </w:pPr>
      <w:r>
        <w:t>Gebete für die Kirche</w:t>
      </w:r>
    </w:p>
    <w:p w14:paraId="35A64919" w14:textId="77777777" w:rsidR="004907C7" w:rsidRDefault="004907C7" w:rsidP="004907C7">
      <w:pPr>
        <w:pStyle w:val="berschrift2"/>
      </w:pPr>
      <w:r>
        <w:t>Gebet vor die Kirche und dancksagung für dz predigampt der reichen seligmachende erkentniß Jesu Christi.</w:t>
      </w:r>
    </w:p>
    <w:p w14:paraId="474F0F03" w14:textId="77777777" w:rsidR="004907C7" w:rsidRDefault="004907C7" w:rsidP="004907C7">
      <w:pPr>
        <w:pStyle w:val="StandardWeb"/>
      </w:pPr>
      <w:r>
        <w:t xml:space="preserve">Wir dancken Gott dem ewigen vater unsers HErren Jhesu Christi / welcher von wegen seines Sons und durch ihn / ihme eine ewige kirchen samlet / das er vom anfang des menschlichen geschlechts / das predigtampt deß heiligen Evangelii / und ehrliche versamlung der gemeine Gottes gnediglichen erhalten hat / welcher auch selbst / etliche zeit zu seinem dienst / unterschieden / und bitten ihn das er auch ferner seine liebe gemeine wolle regieren und bewaren. </w:t>
      </w:r>
    </w:p>
    <w:p w14:paraId="3EFFB224" w14:textId="77777777" w:rsidR="004907C7" w:rsidRDefault="004907C7" w:rsidP="004907C7">
      <w:pPr>
        <w:pStyle w:val="StandardWeb"/>
      </w:pPr>
      <w:r>
        <w:t xml:space="preserve">Befehln auch hiermit die ganze gemeine Gottes / und uns selbst / dem Sone Gottes unserm HErren Jhesu Christo / so solche lehr seines heiligen Evangelii bewaret / und ihn warhafftiglich anruffet / er wolle selber sie und uns schützen und erhalten / Amen. </w:t>
      </w:r>
    </w:p>
    <w:p w14:paraId="7261F6ED" w14:textId="77777777" w:rsidR="004907C7" w:rsidRDefault="004907C7" w:rsidP="004907C7">
      <w:pPr>
        <w:pStyle w:val="berschrift2"/>
      </w:pPr>
      <w:r>
        <w:t>Gebet wider die schender / und verfolger der reinen Christlichen lehre des heiligen Evangelii.</w:t>
      </w:r>
    </w:p>
    <w:p w14:paraId="334AD8DC" w14:textId="77777777" w:rsidR="004907C7" w:rsidRDefault="004907C7" w:rsidP="004907C7">
      <w:pPr>
        <w:pStyle w:val="StandardWeb"/>
      </w:pPr>
      <w:r>
        <w:t xml:space="preserve">O HErr Jhesu Christe /wie lang wiltu leiden und dulden / solche offentliche schmach deines heiligen Evangelii / da unser feinde dein wort und warheit lesteren. Wir bekennnen in unser Confession / vor Keyser Fürsten und Herren und aller welt das man vergebung der sünde / one verdienst durch den glauben an Christum erlangen muß. Ist das nicht das lauter reine Evangelium / wie es die Aposteln gepredigt? Ist das nicht die stimme deß Evangelii des ewigen vaters / welche du Herre / der du sitzest im schoß des vaters / der welt offenbaret hast? Aber dein herber bitter todt am Creuz / dein heiliger Geist / welchen du reichlich außgeteilet hast / deine ganze heilige Christliche kirche / gibt starck / gewaltig und gewiß gezeugniß / welchs so helle und offenbar ist als die Sonne / das diß die Summa / der kern des Evangelii ist / das wir vergebung der sünden erlangen / nicht umb unsers verdienst willen / sondern durch den glauben an Christum. Darumb wollen wir die sache und fahr Christo befehlen / dieweil wir wissen / das ihm dieser dienst und opffer wol gefelt / und bitten / Gott wolle genade verleihen / das unser HErr und Heyland Jhesus Christus / in aller Welt recht erkandt und geehret werde durch rechten glauben und gehorsam / und gebe gemeiner Christenheit seinen gnedigen friede und einigkeit / und were den feinden Christi / das sie ihre tyranney nicht vollbringen / wie uns der Psalm beten unnd ruffen lehret. Zerstrewe die Völcker die da gerne kriegen. So wirt auch Gott der HErr (als war er ein lebendiger Gott ist) solche unverschampte Gotteslesterung und unerhörte boßheit / nicht lang leiden / sie werden sich gewiß am ersten und andern gebot Gottes verbrennen / Amen. </w:t>
      </w:r>
    </w:p>
    <w:p w14:paraId="596E4603" w14:textId="77777777" w:rsidR="004907C7" w:rsidRDefault="004907C7" w:rsidP="004907C7">
      <w:pPr>
        <w:pStyle w:val="berschrift2"/>
      </w:pPr>
      <w:r>
        <w:t>Kurtz Gebetlein / wie ein lehrer vor seiner predigt zu Christo umb krafft und gnade ruffen sol.</w:t>
      </w:r>
    </w:p>
    <w:p w14:paraId="7680D5FA" w14:textId="77777777" w:rsidR="004907C7" w:rsidRDefault="004907C7" w:rsidP="004907C7">
      <w:pPr>
        <w:pStyle w:val="StandardWeb"/>
      </w:pPr>
      <w:r>
        <w:t xml:space="preserve">Ich bitte den allmechtigen Sohn Gottes Jhesum Christum / der ihme gewißlich ein ewige kirchen durch das Evangelium samlet / er wolle mich gnediglich allzeit regieren / das ich seliglich regiere und arbeite / Amen. </w:t>
      </w:r>
    </w:p>
    <w:p w14:paraId="479DBF72" w14:textId="77777777" w:rsidR="004907C7" w:rsidRDefault="004907C7" w:rsidP="004907C7">
      <w:pPr>
        <w:pStyle w:val="berschrift2"/>
      </w:pPr>
      <w:r>
        <w:t>Ein ander gebetlein vor der predigt.</w:t>
      </w:r>
    </w:p>
    <w:p w14:paraId="09C65A59" w14:textId="77777777" w:rsidR="004907C7" w:rsidRDefault="004907C7" w:rsidP="004907C7">
      <w:pPr>
        <w:pStyle w:val="StandardWeb"/>
      </w:pPr>
      <w:r>
        <w:t xml:space="preserve">GOtt der allmechtige / verleihe uns durch unsern Herrn Jhesum Christum / das sein evangelium allenthalben recht erkandt und geehret werde / Gott zu lobe / gantzer Christenheit zu friede / einigkeit und seligkeit / Amen. </w:t>
      </w:r>
    </w:p>
    <w:p w14:paraId="1984CB52" w14:textId="77777777" w:rsidR="004907C7" w:rsidRDefault="004907C7" w:rsidP="004907C7">
      <w:pPr>
        <w:pStyle w:val="berschrift2"/>
      </w:pPr>
      <w:r>
        <w:t>Gebet / das Gott seine kirche wolt gnediglich erhalten / und allezeit fromme und getrewe lehrer geben.</w:t>
      </w:r>
    </w:p>
    <w:p w14:paraId="1678CB1A" w14:textId="77777777" w:rsidR="004907C7" w:rsidRDefault="004907C7" w:rsidP="004907C7">
      <w:pPr>
        <w:pStyle w:val="StandardWeb"/>
      </w:pPr>
      <w:r>
        <w:t xml:space="preserve">O Allmechtiger Gott / ewiger Vater unsers HErren und heylands Jhesu Christi / der du dir ein ewige kirche geschaffen und erwelet hast / sampt deinem ewigen eingebornen Sohn Jhesu Christo / und dem heiligen Geiste / der du bist weiß / gütig / barmherzig / ein gerechter Richter / warhafftig / starck und mechtig zuthun was dir gefellet / wir sagen dir danck / das du aus dem menschlichen geschlechte deine kirche / deinen eingebornen sohn zu einem ewigen erbe samlest / und das predigampt des evangelii erheltest / und dasselbige auch zu unser zeit durch deinen trewen diener D. Martinum Lutherum wieder auffgerichtet hast. Und bitten von ganzem herzen / das du auch für und für deine kirche allenthalben erhalten und regieren wollest / und in uns versiegeln und bewaren die warhafftige reine lehre / wie der prophet Esaias für seine schüler und jünger bittet / Wollest auch unsere herzen entzünden / durch deinen heiligen Geist / das wir dich warhafftiglich anruffen und unser leben nach deinem wort und willen regieren und volfüren Amen. </w:t>
      </w:r>
    </w:p>
    <w:p w14:paraId="331474C5" w14:textId="77777777" w:rsidR="004907C7" w:rsidRDefault="004907C7" w:rsidP="004907C7">
      <w:pPr>
        <w:pStyle w:val="berschrift2"/>
      </w:pPr>
      <w:r>
        <w:t>Gebetlein umb erhaltung Götlichs worts in den heiligen Propheten.</w:t>
      </w:r>
    </w:p>
    <w:p w14:paraId="32D0789E" w14:textId="77777777" w:rsidR="004907C7" w:rsidRDefault="004907C7" w:rsidP="004907C7">
      <w:pPr>
        <w:pStyle w:val="StandardWeb"/>
      </w:pPr>
      <w:r>
        <w:t xml:space="preserve">WIr bitten dich o Gott das du die zuhörer und discipel der heiligen Propheten wolst erhalten / und in ihnen deine lahr in den Propheten herfür gebracht versiegeln / auff das dis wort oder der warhafftige verstandt des Worts nicht möge außgeleschet noch getilget werden / Amen. </w:t>
      </w:r>
    </w:p>
    <w:p w14:paraId="374D3870" w14:textId="77777777" w:rsidR="004907C7" w:rsidRDefault="004907C7" w:rsidP="004907C7">
      <w:pPr>
        <w:pStyle w:val="berschrift1"/>
        <w:rPr>
          <w:sz w:val="48"/>
        </w:rPr>
      </w:pPr>
      <w:r>
        <w:t>Gebet zu der heiligen dreyfaltigkeit / und wie man die drey Göttliche personen warhafftiglich betrachten sol.</w:t>
      </w:r>
    </w:p>
    <w:p w14:paraId="287AEE04" w14:textId="77777777" w:rsidR="004907C7" w:rsidRDefault="004907C7" w:rsidP="004907C7">
      <w:pPr>
        <w:pStyle w:val="berschrift2"/>
      </w:pPr>
      <w:r>
        <w:t>Zu Gott dem Vater.</w:t>
      </w:r>
    </w:p>
    <w:p w14:paraId="0F09D451" w14:textId="77777777" w:rsidR="004907C7" w:rsidRDefault="004907C7" w:rsidP="004907C7">
      <w:pPr>
        <w:pStyle w:val="StandardWeb"/>
      </w:pPr>
      <w:r>
        <w:t xml:space="preserve">O Almechtiger / warhafftiger Gott / ewiger und einiger Vater unsers heylandts Jhesu Christi / sampt deinem eingebornen son und heiligen Geist / erschaffer himels und der erden / der engeln menschen und aller creaturen / der du bist weiß / gütig / gerecht / warhafftig / rein / barmherzig und freiwillig / Ich bekenne das ich leider ein armer sündiger mensch bin / und ist mir herzlich leidt / das ich dich erzürnet hab. Ich bitte dich aber du wollest mir gnediglich alle meine sünde vergeben / und mich gerecht machen / umb deines allerliebsten Sohns Jhesu Christi willen / und durch ihn / der für unsere sünde ein opffer gewesen ist / und am Creuz gestorben / Und ist wiederumb aus dem tode aufferstanden unnd lebet in ewigkeit / Unnd ist aus unaußsprechlicher Weißheit und barmherzigkeit zum mitler / versüner / fürbitter für uns / und seligmacher geordnet. Und wollest mich umb seinetwillen / und durch ihn / mit dem heiligen Geiste für und für heiligen zum ewigen leben / und mich regieren / das ich dich warhafftigen Gott recht erkenne / und in rechtem Glauben anruffe / und das ich dir diene in rechtem gehorsam / und nicht in irthumb oder sünde falle. Du wollest auch für und für in diesem lande dir ein rechte / heilige kirche samlen / und gnediglich erhalten / und selige regiment und narung geben / und allezeit unser und unserer armen kindlein leib und seel bewaren. </w:t>
      </w:r>
    </w:p>
    <w:p w14:paraId="0722D822" w14:textId="77777777" w:rsidR="004907C7" w:rsidRDefault="004907C7" w:rsidP="004907C7">
      <w:pPr>
        <w:pStyle w:val="StandardWeb"/>
      </w:pPr>
      <w:r>
        <w:t xml:space="preserve">Dieses alles wollestu genediglich thun umb deines lieben Sons willen / der gewißlich unser seuffzen höret / und für uns bittet. Und wir gleuben / das unser anruffung umb seinetwillen dir gefellig / und nicht vergeblich sey. Ich gleube / lieber HErr / aber hilff meinem unglauben / Amen. </w:t>
      </w:r>
    </w:p>
    <w:p w14:paraId="5ECA4660" w14:textId="77777777" w:rsidR="004907C7" w:rsidRDefault="004907C7" w:rsidP="004907C7">
      <w:pPr>
        <w:pStyle w:val="berschrift2"/>
      </w:pPr>
      <w:r>
        <w:t>Zu Gott dem Sohn.</w:t>
      </w:r>
    </w:p>
    <w:p w14:paraId="10FAA94B" w14:textId="77777777" w:rsidR="004907C7" w:rsidRDefault="004907C7" w:rsidP="004907C7">
      <w:pPr>
        <w:pStyle w:val="StandardWeb"/>
      </w:pPr>
      <w:r>
        <w:t xml:space="preserve">O HErr Jhesu Christe / almechtiger Gottes Son und des ewigen vaters ebenbildt / Gott und mensch / der du für unsere sünde am creuz gestorben bist / und wiederumb aus dem tode aufferstanden / und lebest und regirest in ewigkeit / und bist zum mitler und gnadenstuel verordnet / und hast gesprochen / Kompt zu mir alle die ir geengstet und beladen seit / Ich wil euch erquicken / Ich bitte dich / du wollest mir gnediglich meine sünde vergeben / und für mich armen sünder ein fürbitter sein / und mich gerecht machen / und mit deinem heiligen Geist / zum ewigen leben heiligen und regiren. Du wollest auch für und für in diesen landen dir ein ewige kirchen samlen / und wollest gute regiment geben / und uns wider die teuffel bewaren / wie gesprochen ist / der samen der Frawen wirt der Schlangen den kopff zertretten. Und du Herr Jhesu Christi / allmechtiger Gottes Sohn / hast gesprochen / niemandt wirdt mir meine schefflein aus meinen henden reissen Amen. </w:t>
      </w:r>
    </w:p>
    <w:p w14:paraId="7B3D629B" w14:textId="77777777" w:rsidR="004907C7" w:rsidRDefault="004907C7" w:rsidP="004907C7">
      <w:pPr>
        <w:pStyle w:val="berschrift2"/>
      </w:pPr>
      <w:r>
        <w:t>Zu Gott dem heiligen Geiste.</w:t>
      </w:r>
    </w:p>
    <w:p w14:paraId="7CFCD5A2" w14:textId="77777777" w:rsidR="004907C7" w:rsidRDefault="004907C7" w:rsidP="004907C7">
      <w:pPr>
        <w:pStyle w:val="StandardWeb"/>
      </w:pPr>
      <w:r>
        <w:t xml:space="preserve">O Ewiger / allmechtiger heiliger Geist / warhafftig / gütig und keusch der du vom ewigen Vater und ewigen Sohn außgehest / und wirst gesandt in der gleubigen herzen / in inen frewd an Gott ernstliche anruffung / keuscheit und alle tugenden anzuzünden und zu wircken / wie Got spricht / Ich wil auff die einwoner Jerusalems außgiessen den Geist der gnaden und des Gebets. Ich bitte dich du wollest in meinen herzen wonen / und mein herz zu rechter bekerung zu Gott / zu rechter Gottesfurcht / zu warhafftiger lehre und glauben / und zur lieb zu Gott treiben / und darin mein herz fest machen / das ich den warhafftigen Gott / vater unsers Herren Jhesu Christi / und den Sohn Jhesum Christum den mitler / und dich heiligen Geist recht erkenne / recht ehre / und recht anruffe / und am Herren Christo / durch deine wirckung / trost und hoffnung habe / Wollest auch in meinem herzen allen gehorsam gegen Gott gedult / keuschheit / und alle tugenden wircken und mich stercken und bewaren / wieder alle teuffel / wieder alle lügen und böse anreizung / das ich nicht in irrthumb und in sünde falle. </w:t>
      </w:r>
    </w:p>
    <w:p w14:paraId="0A9C957A" w14:textId="77777777" w:rsidR="004907C7" w:rsidRDefault="004907C7" w:rsidP="004907C7">
      <w:pPr>
        <w:pStyle w:val="StandardWeb"/>
      </w:pPr>
      <w:r>
        <w:t xml:space="preserve">Du heiliger Geist / des ewigen vaters / und ewigen Sons Jhesu Christi / wollest auch in der kirchen Gottes in der prediger herzen wonen / und sie zu Gottes liebe / zur warheit und einigkeit leiten / und durch ihre predigt krefftiglich der menschen herzen zu Gott bekeren. </w:t>
      </w:r>
    </w:p>
    <w:p w14:paraId="341F12E8" w14:textId="77777777" w:rsidR="004907C7" w:rsidRDefault="004907C7" w:rsidP="004907C7">
      <w:pPr>
        <w:pStyle w:val="StandardWeb"/>
      </w:pPr>
      <w:r>
        <w:t xml:space="preserve">Wollest auch in der weltlichen Regenten herzen wonen / sie zu Gottes liebe / zur gerechtigkeit / tugendt und frieden / und zu seliger regirung treiben und darin stercken. </w:t>
      </w:r>
    </w:p>
    <w:p w14:paraId="272520DB" w14:textId="77777777" w:rsidR="004907C7" w:rsidRDefault="004907C7" w:rsidP="004907C7">
      <w:pPr>
        <w:pStyle w:val="StandardWeb"/>
      </w:pPr>
      <w:r>
        <w:t xml:space="preserve">Dieses alles wollest gnediglich wircken / von wegen des mitlers unsers Herrn Jhesu Christi / Amen. </w:t>
      </w:r>
    </w:p>
    <w:p w14:paraId="3BD605A9" w14:textId="77777777" w:rsidR="004907C7" w:rsidRDefault="004907C7" w:rsidP="004907C7">
      <w:pPr>
        <w:pStyle w:val="berschrift1"/>
        <w:rPr>
          <w:sz w:val="48"/>
        </w:rPr>
      </w:pPr>
      <w:r>
        <w:t>Morgen- und Abendgebet</w:t>
      </w:r>
    </w:p>
    <w:p w14:paraId="1CA3EB18" w14:textId="77777777" w:rsidR="004907C7" w:rsidRDefault="004907C7" w:rsidP="004907C7">
      <w:pPr>
        <w:pStyle w:val="berschrift2"/>
      </w:pPr>
      <w:r>
        <w:t>Ein gepet des abents, so man schlaffen gehet.</w:t>
      </w:r>
    </w:p>
    <w:p w14:paraId="577EA679" w14:textId="77777777" w:rsidR="004907C7" w:rsidRDefault="004907C7" w:rsidP="004907C7">
      <w:pPr>
        <w:pStyle w:val="StandardWeb"/>
      </w:pPr>
      <w:r>
        <w:t xml:space="preserve">Ich dancke dir, hymelischer vater, durch Jhesum Christ, deinen son, meinen HERRN, das du mich diesen tag gnediglich behüt hast, Vnd bitte dich, du wölst mir vergeben alle meine sunde, wo ich vnrecht gethan habe, vnd mich diese nacht auch gnediglich behüeten, Denn ich befehle mich, meinen leib vnd seele, vnd alles yn deine hende. Dein heiliger Engel sey mit mir, das der böse feind keine macht an mir finde, Amen. </w:t>
      </w:r>
    </w:p>
    <w:p w14:paraId="30C556FC" w14:textId="77777777" w:rsidR="004907C7" w:rsidRDefault="004907C7" w:rsidP="004907C7">
      <w:pPr>
        <w:pStyle w:val="StandardWeb"/>
      </w:pPr>
      <w:r>
        <w:t xml:space="preserve">Das walt Gott der Vater, Son vnd Heiliger geist. </w:t>
      </w:r>
    </w:p>
    <w:p w14:paraId="1DA6D206" w14:textId="77777777" w:rsidR="004907C7" w:rsidRDefault="004907C7" w:rsidP="004907C7">
      <w:pPr>
        <w:pStyle w:val="berschrift2"/>
      </w:pPr>
      <w:r>
        <w:t>Ein gepet des morgens wenn man aufstehet.</w:t>
      </w:r>
    </w:p>
    <w:p w14:paraId="23D3E6CE" w14:textId="77777777" w:rsidR="004907C7" w:rsidRDefault="004907C7" w:rsidP="004907C7">
      <w:pPr>
        <w:pStyle w:val="StandardWeb"/>
      </w:pPr>
      <w:r>
        <w:t xml:space="preserve">Ich dancke dir, hymelischer vater, durch Jhesum Christ, deinen son, meinen HERRN, das du mich diese nacht fur allen schäden vnd fahr behüt hast, vnd bitte auch, du wöllest mich diesen tag auch behütten fur feinden vnd allem vbel, das dir alle mein thun vnd leben gefalle, denn ich befihl mich, mein leib vnd seele, vnd alles yn deine hende. Dein heiliger Engel sey mit mir, das der böse feinde keine macht an mir finde, Amen. </w:t>
      </w:r>
    </w:p>
    <w:p w14:paraId="05A663CA" w14:textId="77777777" w:rsidR="004907C7" w:rsidRDefault="004907C7" w:rsidP="004907C7">
      <w:pPr>
        <w:pStyle w:val="berschrift1"/>
        <w:rPr>
          <w:sz w:val="48"/>
        </w:rPr>
      </w:pPr>
      <w:r>
        <w:t>Gebet für den Ehestand</w:t>
      </w:r>
    </w:p>
    <w:p w14:paraId="006584CD" w14:textId="77777777" w:rsidR="004907C7" w:rsidRDefault="004907C7" w:rsidP="004907C7">
      <w:pPr>
        <w:pStyle w:val="StandardWeb"/>
      </w:pPr>
      <w:r>
        <w:t xml:space="preserve">Herr Jesu Christe, Gottes Sohn, der du für uns gekreuzigt und auferstanden bist, der du gewißlich Reinigkeit und Keuschheit in und außer dem Ehestande liebest, ich bitte dich, du wollest aller derer, die dich anrufen, Herzen und Gedanken zur Keuschheit neigen, du wollest auch alle Gesetze und Bande dieses Standes bewahren. Steure und wehre dem Teufel, der aus Neid und Haß wider Gott die arme, schwache, menschliche Natur zu mancherlei Unreinigkeit treibt, auf daß sie endlich dadurch gestürzet werde; du weißst, daß die menschliche Natur je länger je schwächer in diesem Alter der Welt wird, dazu wächset die Wucherei und Unsinnigkeit in den Teufeln von Tage zu Tage, denn sie wissen, daß das Gericht bald soll gehalten werden, daran ihre Schande und Bosheit allen Engeln und Menschen klar vor die Augen sollen gestellet werden. Darum, Herr Jesu Christe, einiger Gottessohn, der du für uns gekreuzigt und auferstanden bist, ich bitte dich, du wollest uns, unsre Jugend, unser Haus und Kinder regieren und zur Keuschheit und wahrhaftigen Anrufung des ewigen Vaters unsre Herzen durch deinen heiligen Geist neigen und bewegen. Amen. </w:t>
      </w:r>
    </w:p>
    <w:p w14:paraId="389188F4" w14:textId="01A15537" w:rsidR="004907C7" w:rsidRDefault="004907C7" w:rsidP="004907C7">
      <w:pPr>
        <w:pStyle w:val="berschrift1"/>
        <w:rPr>
          <w:szCs w:val="36"/>
        </w:rPr>
      </w:pPr>
      <w:r w:rsidRPr="004907C7">
        <w:t>Beichte</w:t>
      </w:r>
      <w:r>
        <w:t xml:space="preserve"> </w:t>
      </w:r>
    </w:p>
    <w:p w14:paraId="23B755AA" w14:textId="77777777" w:rsidR="004907C7" w:rsidRDefault="004907C7" w:rsidP="004907C7">
      <w:pPr>
        <w:pStyle w:val="StandardWeb"/>
      </w:pPr>
      <w:r>
        <w:t>Ich armer sündiger mensch / bekenne für dir / O almechtiger Gott / meinem schöpffer und erlöser / das ich gesündiget habe / nicht allein mit gedancken worten und wercken / sondern auch von natur sündig / und unrein bin / in sünden empfangen und geborn. Ich hab aber zuflucht zu deiner grundlosen barmherzigkeit suche und begere / gnade umb des HErren Christi willen. HErr sey gnedig mir armen sünder / Amen.</w:t>
      </w:r>
    </w:p>
    <w:p w14:paraId="52A375DA" w14:textId="77777777" w:rsidR="004907C7" w:rsidRDefault="004907C7" w:rsidP="004907C7">
      <w:pPr>
        <w:pStyle w:val="berschrift1"/>
        <w:rPr>
          <w:sz w:val="48"/>
        </w:rPr>
      </w:pPr>
      <w:r>
        <w:t>Vergebung</w:t>
      </w:r>
    </w:p>
    <w:p w14:paraId="16414220" w14:textId="77777777" w:rsidR="004907C7" w:rsidRDefault="004907C7" w:rsidP="004907C7">
      <w:pPr>
        <w:pStyle w:val="StandardWeb"/>
      </w:pPr>
      <w:r>
        <w:t>Almechtiger/ ewiger/ lebendiger/ und warhafftiger Gott/ ewiger und einiger Vatter unsers Herrn Jesu Christi Schepffer Himels und der Erden und menschen/ mit deinem gleichewigen Son unserm Herrn Jhesu Christo und dem heiligen Geist/ der du allein weiss/ guth/ barmhertzig/ keusch/ ein rechter richter/ warhafftig/ und am aller freihesten bist/ der du gesaget hast/ So war als ich lebe/ Ich wil nicht des sünders todt/ sondern das er sich bekere und lebe/ Ich beicht und bekenne dir/ das ich ein armer Sünder bin/ und ist mir leidt das ich dich erzürnet habe/ Ich bitte aber/ erbarme dich meiner/ und vergib mir alle meine sünde/ und mache mich gerecht durch und umb deines eingebornen Sones willen unsers lieben Herrn Jesu Christe/ der fur uns gecreutziget/ und aufferwecket ist von den todten/ den du fur uns gegeben hast zu einem Sönopffer/ und zu einem mittler/ Heilige mich mit deinem heiligen/ lebendigen/ keusc hen und warhafftigen Geiste/ regiere/ und beschütze mich/ regier und erhalt deine Kirchen und Policeyen/ welche da seien herberge deiner Kirchen.</w:t>
      </w:r>
    </w:p>
    <w:p w14:paraId="609290B4" w14:textId="77777777" w:rsidR="004907C7" w:rsidRDefault="004907C7" w:rsidP="004907C7">
      <w:pPr>
        <w:pStyle w:val="StandardWeb"/>
      </w:pPr>
      <w:r>
        <w:t>Regier unsern Fürsten und jre Redt/ gibe Gottselige und heilsame Regiment/ und gottseligen und heilsamen frieden/ Ernehre deine Kirch/ und mache mich zu einem heilsamen werckzeug/ unnd einem gefesse der barmhertzickeit/ und das ich jeniche seye ein geuass (Gefäß) deines Göttlichen zorns. Ich bitte dich du allmechtiger und warhafftiger Gott/ erhöre mich umb unsers Herren Jesu Christi willen/ der da gesagt hat/ Was ir den Vatter bitten werdet in meinem Namen/ das wirdt er euch geben. Item/ Bittet/ so solt ir entpfangen etc.</w:t>
      </w:r>
    </w:p>
    <w:p w14:paraId="52047DF5" w14:textId="77777777" w:rsidR="004907C7" w:rsidRDefault="004907C7" w:rsidP="004907C7">
      <w:pPr>
        <w:pStyle w:val="berschrift1"/>
        <w:rPr>
          <w:sz w:val="48"/>
        </w:rPr>
      </w:pPr>
      <w:r>
        <w:t>Abendmahl</w:t>
      </w:r>
    </w:p>
    <w:p w14:paraId="538E0069" w14:textId="77777777" w:rsidR="004907C7" w:rsidRDefault="004907C7" w:rsidP="004907C7">
      <w:pPr>
        <w:pStyle w:val="StandardWeb"/>
      </w:pPr>
      <w:r>
        <w:t>Almechtiger Gott / ewiger vater unsers Herren Jhesu Christi / schöpffer aller ding / und der du alles erheltest / mit deinem gleichewigen Son unsern HErren Jhesu Christo und deinem heiligen Geist. Erbarme dich mein / umb deines Sons Jesu Christi willen / welchen du aus wunderbarlichem und unaußsprechlichem rath / vor uns ein schlachtopffer hast lassen werden / und zugleich deinen zorn wider die sünde / und unmeßliche deine grosse barmherzigkeit gegen dem menschlichen geschlechte angezeiget hast / heilige und erhalte deine kirche / und weltliche regiment / welche herbergen sein deiner kirchen.</w:t>
      </w:r>
    </w:p>
    <w:p w14:paraId="09B2A86B" w14:textId="77777777" w:rsidR="004907C7" w:rsidRDefault="004907C7" w:rsidP="004907C7">
      <w:pPr>
        <w:pStyle w:val="StandardWeb"/>
      </w:pPr>
      <w:r>
        <w:t>Ich dancke dir auch allmechtiger Gott / ewiger Vater unsers HErren Jhesu Christi / Schöpffer aller ding / und der du sampt deinem gleichewigen Sohn unserm HErren Jhesu Christo / und deinem heiligen Geiste / alles erheltest / das zu dich aus unermeßlicher gütigkeit / deiner kirchen geoffenbaret / und deinen Sohn unseren HErrn Jhesum Christum gesendet hast / auff das er vor uns ein schlachtopffer würde / und uns durch jn vergebung der sünden und ewiges leben geschencket würde / und das du deine unermeßliche wolthaten / durch das Euangelium und deine sacramenta uns mitteilest / und das heilige ampt des euangeliiund die kirche erheltest / und nit verleschen lessest. Ach das wir mit danckbaren und brünstigen herzen / solche deine grosse gütigkeit und hohe wolthaten / erkennen betrachten und preisen möchten. Ich bitte dich aber / du wolst uns durch deinen heiligen Geist erleuchten / auff das unsere herzen dir danckbar sein / und in all unserem leben danckbarkeit leuchten möchte.</w:t>
      </w:r>
    </w:p>
    <w:p w14:paraId="25F3D668" w14:textId="77777777" w:rsidR="004907C7" w:rsidRDefault="004907C7" w:rsidP="004907C7">
      <w:pPr>
        <w:pStyle w:val="StandardWeb"/>
      </w:pPr>
      <w:r>
        <w:t>Dir dancke ich auch HErr Jesu Christe Gottes sohn / der du für uns gecreuziget und wider von den toden aufferwecket bist dz du aus trefflicher grosser lieb gegen uns / bey deinem ewigen vater / für das ganze menschliche geschlecht gebetet / und auff dich selbst den zorn Gottes / welcher war wider unsere sünde / geleget hast. Entzünde unsere herzen / auff das wir solche höchste wolthat immer für und für verstehen / und dich mit warer danckbarkeit preisen mögen. Amen.</w:t>
      </w:r>
    </w:p>
    <w:p w14:paraId="46B6136F" w14:textId="77777777" w:rsidR="004907C7" w:rsidRDefault="004907C7" w:rsidP="004907C7">
      <w:pPr>
        <w:pStyle w:val="berschrift1"/>
        <w:rPr>
          <w:sz w:val="48"/>
        </w:rPr>
      </w:pPr>
      <w:r>
        <w:t>Abendmahl</w:t>
      </w:r>
    </w:p>
    <w:p w14:paraId="75EA745F" w14:textId="77777777" w:rsidR="004907C7" w:rsidRDefault="004907C7" w:rsidP="004907C7">
      <w:pPr>
        <w:pStyle w:val="StandardWeb"/>
      </w:pPr>
      <w:r>
        <w:t>O Jhesu Christe / deß lebendigen Gottes son der du vor uns gecreuziget und wieder aufferwecket bist / erleuchte unsere herzen / auff das wir zu Gott bekeret werden / und seinen zorn / unddeinen todt / nicht möchten gering halten / Sondern das wir zu der erkenntniß aller deiner wolthaten / und des wunderbarlichen raths von deinem tode warhafftiglich möchten gebracht werden. Dieser rath ubertrifft weit / aller weißhet der gantzen und aller Creaturn. Darumb O Jesu Christe Gottes sohn / wolstu uns lehren und unterweisen / der du gesprochen hast. Niemand kennet den Vater / denn nur der Son / und wem es der sohn wil offenbaren / Amen.</w:t>
      </w:r>
    </w:p>
    <w:p w14:paraId="094B9C89" w14:textId="77777777" w:rsidR="004907C7" w:rsidRDefault="004907C7" w:rsidP="004907C7">
      <w:pPr>
        <w:pStyle w:val="berschrift1"/>
        <w:rPr>
          <w:sz w:val="48"/>
        </w:rPr>
      </w:pPr>
      <w:r>
        <w:t>Gebet zum Vater</w:t>
      </w:r>
    </w:p>
    <w:p w14:paraId="6A6B0B6A" w14:textId="77777777" w:rsidR="004907C7" w:rsidRDefault="004907C7" w:rsidP="004907C7">
      <w:pPr>
        <w:pStyle w:val="StandardWeb"/>
      </w:pPr>
      <w:r>
        <w:t>Allmechtiger / lebendiger / warhafftiger ewiger Vater unsers Heyland Jhesu Christi / sampt deinen eingebornen Son Jesu Christo und heiligen Geiste. Erschaffer himels und der erden / der menschen und aller creaturen / der du bist weiß / gerecht / gütig / warhafftig / keusch / richter und barmherzig / und gesprochen hast / So war ich lebe / Ich wil nicht das der sünder sterbe / sondern das er bekeret werde und lebe / Ich ruffe dich an / und bitte dich / Erbarme dich mein / und vergib mir alle meine sünde / sey mir genedig / und mache mich gerecht / umb deines lieben Sons Jhesu Christi willen / und durch jhn / welchen du zum mittler / versüner / erlöser / und uns zur gerechtigkeit mit wunderbarlicher gütigkeit / und weißheit geordenet hast / und mache meine seele und herz rein und heilig mit deinem heiligen Geiste. Lehre unnd regiere mich / und gib mir ein ewige seligkeit / du wollest auch für und für allezeit / dir eine ewige rechte kirchen unter uns samlen / Christliche und selige regiment schutz und das tegliche brodt geben / und die grimmigen teuffel von uns wegtreiben / auff das sie nicht sünde / lesterung und zerstörung anrichten / Sonder wollest uns erhalten / das wir dich recht anruffen / und dir in ewigkeit dancken und dich preisen / Amen.</w:t>
      </w:r>
    </w:p>
    <w:p w14:paraId="27A1D37A" w14:textId="77777777" w:rsidR="004907C7" w:rsidRDefault="004907C7" w:rsidP="004907C7">
      <w:pPr>
        <w:pStyle w:val="StandardWeb"/>
      </w:pPr>
      <w:r>
        <w:t>Ich gleube auch / das du mich warhafftiglich umb deines sons Jhesu Christi willen erhörest / und das dieses gebet umb seiner willen krefftig sey / denn dein lieber Sohn Jhesus Christus ist der hohepriester / der selbest für uns bittet / und unser seuffzen zu dir fürbringet / und diesen meinen schwachen glauben / und schwache anruffung wollestu gnediglich durch deinen heiligen Geist stercken / Amen.</w:t>
      </w:r>
    </w:p>
    <w:p w14:paraId="71065CDD" w14:textId="77777777" w:rsidR="004907C7" w:rsidRDefault="004907C7" w:rsidP="004907C7">
      <w:pPr>
        <w:pStyle w:val="berschrift1"/>
        <w:rPr>
          <w:sz w:val="48"/>
        </w:rPr>
      </w:pPr>
      <w:r>
        <w:t>Gebet zu Jesus unserem Herrn und Hohenpriester</w:t>
      </w:r>
    </w:p>
    <w:p w14:paraId="62BE1153" w14:textId="77777777" w:rsidR="004907C7" w:rsidRDefault="004907C7" w:rsidP="004907C7">
      <w:pPr>
        <w:pStyle w:val="StandardWeb"/>
      </w:pPr>
      <w:r>
        <w:t>O Allmechtiger Herr Jhesu Christe / ewiger Gottes Sohn und ebenbildt des ewigen vaters / der du für uns gecreutziget bist / und bist widerumb vom tode aufferstanden / und lebest und regierest ewiglich in Götlicher krafft und bist geordnet zum mitler / und zuversünen / gerecht und selig zu machen / Ich bitte dich mit herzlichem seuffzen / erbarme dich mein / vergibe mir meine sünde / und bitte für mich den ewigen Vater / und wollest in mir sein / und durch deinen heiligen Geist / ein newes liecht / reinigkeit / und seligkeit in mir wircken / Wollest auch für und für / dir ein ewige kirche unter uns samlen / und selige regiment geben / das wir dir in ewigkeit mit frölichem herzen dancken und dich preisen Amen.</w:t>
      </w:r>
    </w:p>
    <w:p w14:paraId="35B8A6FE" w14:textId="69A15B3E" w:rsidR="004907C7" w:rsidRDefault="004907C7" w:rsidP="004907C7">
      <w:pPr>
        <w:pStyle w:val="berschrift1"/>
        <w:rPr>
          <w:sz w:val="48"/>
        </w:rPr>
      </w:pPr>
      <w:r>
        <w:t>Gebet zum Heiligen Geist</w:t>
      </w:r>
    </w:p>
    <w:p w14:paraId="66FC94E2" w14:textId="77777777" w:rsidR="004907C7" w:rsidRDefault="004907C7" w:rsidP="004907C7">
      <w:pPr>
        <w:pStyle w:val="StandardWeb"/>
      </w:pPr>
      <w:r>
        <w:t>O Allmechtiger Gott heiliger Geist / der du dich geoffenbaret hast / da du in die Aposteln sichtbarlich gesandt bist / und welchen der Sohn Gottes uns verheischen hat / du wollest dich unser erbarmen / und umb des heylandes Jhesu Christi willen / in uns rechte erkendtniß und anruffung der Göttlichen Mayestet / des ewigen vaters / Und des Sohns JHEsu Christi / sampt dir anzünden / wollest uns nicht inn verfürung / unnd auff Irrthumb / fallen lassen / wollest unser herzen rein unnd heilig machen / Gottes furcht / rechten trost / glauben / hoffnung / liebe gegen dir in uns erwecken / Wollest die kirchen Gottes für und für erhalten / und mit rechter lehre / gutem rath / und einigkeit regieren / Wollest auch in der weltlichen regierung / guten radt / frieden / und seligen standt geben / das wir der Göttlichen mayestet dem ewigen vater und dem Sohne Jhesu Christo / sampt dir in ewigkeit mit frölichem herzen / danck und lob sagen Amen.</w:t>
      </w:r>
    </w:p>
    <w:p w14:paraId="226B9326" w14:textId="77777777" w:rsidR="004907C7" w:rsidRDefault="004907C7" w:rsidP="004907C7">
      <w:pPr>
        <w:pStyle w:val="berschrift1"/>
        <w:rPr>
          <w:sz w:val="48"/>
        </w:rPr>
      </w:pPr>
      <w:r>
        <w:t>Heiligung</w:t>
      </w:r>
    </w:p>
    <w:p w14:paraId="4D6DD90C" w14:textId="77777777" w:rsidR="004907C7" w:rsidRDefault="004907C7" w:rsidP="004907C7">
      <w:pPr>
        <w:pStyle w:val="StandardWeb"/>
      </w:pPr>
      <w:r>
        <w:t>Almechtiger Gott / ewiger vater unsers Herren Jhesu Christi / schöpffer himels und der erden / und aller creaturen / mit deinem son unserm Herrn Jhesu Christo / und deinem heiligen Geist / der du weiß / warhafftig / gütig / gerecht / frey / keusch und barmherzig bist / Ich ruffe dich an / und bitte / du wollest dich mein erbarmen / und mich gerecht machen durch und von wegen deines Sohns Jhesu Christi / welcher unserthalben gecreuziget / und von den todten aufferwecket ist / wollest mich auch durch dein heiligen Geist / regiren und füren / Amen.</w:t>
      </w:r>
    </w:p>
    <w:p w14:paraId="0A2C8B63" w14:textId="77777777" w:rsidR="004907C7" w:rsidRDefault="004907C7" w:rsidP="004907C7">
      <w:pPr>
        <w:pStyle w:val="StandardWeb"/>
      </w:pPr>
      <w:r>
        <w:t>O Herr Jhesu Christe Gottes Sohn / der du von unsert wegen gecreuziget / und von den todten aufferwecket / ich ruffe dich an / und bitte / du wollest dich meiner erbarmen / und bey dem ewigen Vater mein fürbitter sein / und mich leren / durch dein heiligen Geist heiligen / Amen.</w:t>
      </w:r>
    </w:p>
    <w:p w14:paraId="1F49DEC1" w14:textId="77777777" w:rsidR="004907C7" w:rsidRDefault="004907C7" w:rsidP="004907C7">
      <w:pPr>
        <w:pStyle w:val="berschrift1"/>
        <w:rPr>
          <w:sz w:val="48"/>
        </w:rPr>
      </w:pPr>
      <w:r>
        <w:t>Gebet um fromme Lehrer</w:t>
      </w:r>
    </w:p>
    <w:p w14:paraId="648A8EF6" w14:textId="77777777" w:rsidR="004907C7" w:rsidRDefault="004907C7" w:rsidP="004907C7">
      <w:pPr>
        <w:pStyle w:val="berschrift2"/>
      </w:pPr>
      <w:r>
        <w:t>Gebet / das Gott seine kirche wolt gnediglich erhalten / und allezeit fromme und getrewe lehrer geben.</w:t>
      </w:r>
    </w:p>
    <w:p w14:paraId="329B7020" w14:textId="77777777" w:rsidR="004907C7" w:rsidRDefault="004907C7" w:rsidP="004907C7">
      <w:pPr>
        <w:pStyle w:val="StandardWeb"/>
      </w:pPr>
      <w:r>
        <w:t>O Allmechtiger Gott / ewiger Vater unsers HErren und heylands Jhesu Christi / der du dir ein ewige kirche geschaffen und erwelet hast / sampt deinem ewigen eingebornen Sohn Jhesu Christo / und dem heiligen Geiste / der du bist weiß / gütig / barmherzig / ein gerechter Richter / warhafftig / starck und mechtig zuthun was dir gefellet / wir sagen dir danck / das du aus dem menschlichen geschlechte deine kirche / deinen eingebornen sohn zu einem ewigen erbe samlest / und das predigampt des evangelii erheltest / und dasselbige auch zu unser zeit durch deinen trewen diener D. Martinum Lutherum wieder auffgerichtet hast. Und bitten von ganzem herzen / das du auch für und für deine kirche allenthalben erhalten und regieren wollest / und in uns versiegeln und bewaren die warhafftige reine lehre / wie der prophet Esaias für seine schüler und jünger bittet / Wollest auch unsere herzen entzünden / durch deinen heiligen Geist / das wir dich warhafftiglich anruffen und unser leben nach deinem wort und willen regieren und volfüren Amen.</w:t>
      </w:r>
    </w:p>
    <w:p w14:paraId="1CC33C17" w14:textId="6A075D1C" w:rsidR="004907C7" w:rsidRDefault="004907C7" w:rsidP="004907C7">
      <w:pPr>
        <w:pStyle w:val="berschrift1"/>
        <w:rPr>
          <w:sz w:val="48"/>
        </w:rPr>
      </w:pPr>
      <w:r>
        <w:t>Gebet vor der Predigt</w:t>
      </w:r>
    </w:p>
    <w:p w14:paraId="52A843D8" w14:textId="77777777" w:rsidR="004907C7" w:rsidRDefault="004907C7" w:rsidP="004907C7">
      <w:pPr>
        <w:pStyle w:val="berschrift2"/>
      </w:pPr>
      <w:r>
        <w:t>Kurtz Gebetlein / wie ein lehrer vor seiner predigt zu Christo umb krafft und gnade ruffen sol.</w:t>
      </w:r>
    </w:p>
    <w:p w14:paraId="1C3F88DE" w14:textId="77777777" w:rsidR="004907C7" w:rsidRDefault="004907C7" w:rsidP="004907C7">
      <w:pPr>
        <w:pStyle w:val="StandardWeb"/>
      </w:pPr>
      <w:r>
        <w:t>Ich bitte den allmechtigen Sohn Gottes Jhesum Christum / der ihme gewißlich ein ewige kirchen durch das Evangelium samlet / er wolle mich gnediglich allzeit regieren / das ich seliglich regiere und arbeite / Amen.</w:t>
      </w:r>
    </w:p>
    <w:p w14:paraId="4C72667E" w14:textId="77777777" w:rsidR="004907C7" w:rsidRDefault="004907C7" w:rsidP="004907C7">
      <w:pPr>
        <w:pStyle w:val="berschrift2"/>
      </w:pPr>
      <w:r>
        <w:t>Ein ander gebetlein vor der predigt.</w:t>
      </w:r>
    </w:p>
    <w:p w14:paraId="5BD2D24E" w14:textId="77777777" w:rsidR="004907C7" w:rsidRDefault="004907C7" w:rsidP="004907C7">
      <w:pPr>
        <w:pStyle w:val="StandardWeb"/>
      </w:pPr>
      <w:r>
        <w:t>GOtt der allmechtige / verleihe uns durch unsern Herrn Jhesum Christum / das sein evangelium allenthalben recht erkandt und geehret werde / Gott zu lobe / gantzer Christenheit zu friede / einigkeit und seligkeit / Amen.</w:t>
      </w:r>
    </w:p>
    <w:p w14:paraId="74ACC614" w14:textId="77777777" w:rsidR="004907C7" w:rsidRDefault="004907C7" w:rsidP="004907C7">
      <w:pPr>
        <w:pStyle w:val="berschrift1"/>
        <w:rPr>
          <w:sz w:val="48"/>
        </w:rPr>
      </w:pPr>
      <w:r>
        <w:t>Gebet wider die schender / und verfolger der reinen Christlichen lehre des heiligen Evangelii.</w:t>
      </w:r>
    </w:p>
    <w:p w14:paraId="2337DBC9" w14:textId="77777777" w:rsidR="004907C7" w:rsidRDefault="00EC7D65" w:rsidP="004907C7">
      <w:pPr>
        <w:pStyle w:val="berschrift5"/>
      </w:pPr>
      <w:hyperlink r:id="rId5" w:tooltip="01:46" w:history="1">
        <w:r w:rsidR="004907C7">
          <w:rPr>
            <w:rStyle w:val="Hyperlink"/>
          </w:rPr>
          <w:t xml:space="preserve">2. November 2014 </w:t>
        </w:r>
      </w:hyperlink>
      <w:hyperlink r:id="rId6" w:tooltip="Zeige alle Beiträge von Andreas" w:history="1">
        <w:r w:rsidR="004907C7">
          <w:rPr>
            <w:rStyle w:val="Hyperlink"/>
          </w:rPr>
          <w:t>Andreas</w:t>
        </w:r>
      </w:hyperlink>
    </w:p>
    <w:p w14:paraId="2166C19D" w14:textId="16932FDA" w:rsidR="004907C7" w:rsidRDefault="004907C7" w:rsidP="004907C7">
      <w:pPr>
        <w:pStyle w:val="StandardWeb"/>
      </w:pPr>
      <w:r>
        <w:t>O HErr Jhesu Christe /wie lang wiltu leiden und dulden / solche offentliche schmach deines heiligen Evangelii / da unser feinde dein wort und warheit lesteren. Wir bekennnen in unser Confession / vor Keyser Fürsten und Herren und aller welt das man vergebung der sünde / one verdienst durch den glauben an Christum erlangen muß. Ist das nicht das lauter reine Evangelium / wie es die Aposteln gepredigt? Ist das nicht die stimme deß Evangelii des ewigen vaters / welche du Herre / der du sitzest im schoß des vaters / der welt offenbaret hast? Aber dein herber bitter todt am Creuz / dein heiliger Geist / welchen du reichlich außgeteilet hast / deine ganze heilige Christliche kirche / gibt starck / gewaltig und gewiß gezeugniß / welchs so helle und offenbar ist als die Sonne / das diß die Summa / der kern des Evangelii ist / das wir vergebung der sünden erlangen / nicht umb unsers verdienst willen / sondern durch den glauben an Christum. Darumb wollen wir die sache und fahr Christo befehlen / dieweil wir wissen / das ihm dieser dienst und opffer wol gefelt / und bitten / Gott wolle genade verleihen / das unser HErr und Heyland Jhesus Christus / in aller Welt recht erkandt und geehret werde durch rechten glauben und gehorsam / und gebe gemeiner Christenheit seinen gnedigen friede und einigkeit / und were den feinden Christi / das sie ihre tyranney nicht vollbringen / wie uns der Psalm beten unnd ruffen lehret. Zerstrewe die Völcker die da gerne kriegen. So wirt auch Gott der HErr (als war er ein lebendiger Gott ist) solche unverschampte Gotteslesterung und unerhörte boßheit / nicht lang leiden / sie werden sich gewiß am ersten und andern gebot Gottes verbrennen / Amen.</w:t>
      </w:r>
    </w:p>
    <w:p w14:paraId="001C4F8F" w14:textId="54E6480B" w:rsidR="004907C7" w:rsidRDefault="004907C7" w:rsidP="004907C7">
      <w:pPr>
        <w:pStyle w:val="berschrift1"/>
        <w:rPr>
          <w:sz w:val="48"/>
        </w:rPr>
      </w:pPr>
      <w:r>
        <w:t>Inschrift in ein Betbüchlein</w:t>
      </w:r>
    </w:p>
    <w:p w14:paraId="5924C729" w14:textId="77777777" w:rsidR="004907C7" w:rsidRDefault="004907C7" w:rsidP="004907C7">
      <w:pPr>
        <w:pStyle w:val="StandardWeb"/>
      </w:pPr>
      <w:r>
        <w:t xml:space="preserve">(Bibliothek zu Berlin) </w:t>
      </w:r>
    </w:p>
    <w:p w14:paraId="72F96229" w14:textId="77777777" w:rsidR="004907C7" w:rsidRDefault="004907C7" w:rsidP="004907C7">
      <w:pPr>
        <w:pStyle w:val="StandardWeb"/>
      </w:pPr>
      <w:r>
        <w:t>Psalmo 50 spricht gott</w:t>
      </w:r>
      <w:r>
        <w:br/>
        <w:t xml:space="preserve">Ruff mich an in der not, so will ich dich erretten vnd du solt mich preisen. </w:t>
      </w:r>
    </w:p>
    <w:p w14:paraId="6437A731" w14:textId="77777777" w:rsidR="004907C7" w:rsidRDefault="004907C7" w:rsidP="004907C7">
      <w:pPr>
        <w:pStyle w:val="StandardWeb"/>
      </w:pPr>
      <w:r>
        <w:t xml:space="preserve">Disen hohen vnd grossen vnterschid sollen alle menschen wol merken, vnd wissen, Die heiden vnd alle andre die das Evangelium nicht wissen oder nicht achten, können auch ettlich tugenden haben, als gerecht in keuffen vnd verkeuffen, nicht stelen, nicht ehebrechen, Aber dieses werk vnd tugent, Gott recht anruffen vnd mit rechter anruffung gott Ehren, das khönnen allein die rechten Christen, die das Euangelium wissen vnd glewben, vnd ist dises werk der hoch vnd nottig gottes dienst, welchen gott ernstlich gebotten, vnd der gott wolgefellig ist, vnd ist nicht ein vergeblich werk, sondern erlanget gewisslich ewige güter vnd zeitliche hülff, denn gott will das mann yhn also erkenne das ehr nicht müssig sey, sondern krefftich, vnd das ehr wol helffen, vnd sorge warhaftiglich für vns, vnd diser glawb muss im hertzen leuchten, das nit allein die Zung die wort spreche, sondern das hertze mit schrey, vnd glawben vnd hoffnung zu gott habe, vnd schlies das gott wahrhafftiglich dein seuffzen vnd schreyen erhören, vnd dir helffen wolle, vnd solchs vmb seines lieben sons willen, der vnser gebet dem ewigen vatter fürweset, vnd zugleich mit vns bittes alss vnser hoher priester, vnd muss alles gebet also geschehen, das wir vertrawen vnd glewgen, das es gewisslich vmb des mitlers willen nemlich vmb des heilands Jhesu Christi willen erhöret vnd angenommen werde, nit von wegen vnser wirdikeit, Dise lehr von der anruffung soll man teglich betrachten. </w:t>
      </w:r>
    </w:p>
    <w:p w14:paraId="4615FD02" w14:textId="77777777" w:rsidR="004907C7" w:rsidRDefault="004907C7" w:rsidP="004907C7">
      <w:pPr>
        <w:pStyle w:val="StandardWeb"/>
      </w:pPr>
      <w:r>
        <w:t xml:space="preserve">Philippus Melanthon 1549. </w:t>
      </w:r>
    </w:p>
    <w:p w14:paraId="1EAC8CA5" w14:textId="77777777" w:rsidR="004907C7" w:rsidRDefault="004907C7" w:rsidP="004907C7">
      <w:pPr>
        <w:pStyle w:val="berschrift1"/>
        <w:rPr>
          <w:sz w:val="48"/>
        </w:rPr>
      </w:pPr>
      <w:r>
        <w:t>Ein nützlich und guthe schrifft Hern Philippi Melanthons/ sampt etlichen Gebeten/ fur die frummen kriegsleute.</w:t>
      </w:r>
    </w:p>
    <w:p w14:paraId="5C9C52DB" w14:textId="77777777" w:rsidR="004907C7" w:rsidRDefault="004907C7" w:rsidP="004907C7">
      <w:pPr>
        <w:pStyle w:val="StandardWeb"/>
      </w:pPr>
      <w:r>
        <w:t xml:space="preserve">An seinen gutten freundt Andreas Pfefferkorn von Kemnitz. </w:t>
      </w:r>
    </w:p>
    <w:p w14:paraId="74238F3F" w14:textId="77777777" w:rsidR="004907C7" w:rsidRDefault="004907C7" w:rsidP="004907C7">
      <w:pPr>
        <w:pStyle w:val="StandardWeb"/>
      </w:pPr>
      <w:r>
        <w:t xml:space="preserve">Aus dem Latein in Deutsch bracht. </w:t>
      </w:r>
    </w:p>
    <w:p w14:paraId="133B4F1D" w14:textId="77777777" w:rsidR="004907C7" w:rsidRDefault="004907C7" w:rsidP="004907C7">
      <w:pPr>
        <w:pStyle w:val="StandardWeb"/>
      </w:pPr>
      <w:r>
        <w:t xml:space="preserve">1553 </w:t>
      </w:r>
    </w:p>
    <w:p w14:paraId="6556BC50" w14:textId="77777777" w:rsidR="004907C7" w:rsidRDefault="004907C7" w:rsidP="004907C7">
      <w:pPr>
        <w:pStyle w:val="StandardWeb"/>
      </w:pPr>
      <w:r>
        <w:t xml:space="preserve">In allen dingen so ein mensch fürnehmen und anfahen will/ sol dis das erste bedencken/ und der erste radtschlag sein/ Ob unser thuen Gott gefalle. Denn es steht geschrieben/ Jr solt wandeln in meinen geboten. Item /Alles das nicht aus dem glauben ist/ das ist sünde. </w:t>
      </w:r>
    </w:p>
    <w:p w14:paraId="4B832C6B" w14:textId="77777777" w:rsidR="004907C7" w:rsidRDefault="004907C7" w:rsidP="004907C7">
      <w:pPr>
        <w:pStyle w:val="StandardWeb"/>
      </w:pPr>
      <w:r>
        <w:t>Darnach wenn wir wissen/ das das werck Gott gefellig/ So sollen wir Gott dienen/ ein jeder nach seinem berufe/ und jn anruffen und bitten/ das er uns regier/ und gebe glückselig gedeyen/ Nach dem spruche des Psalmen/ Beuilch</w:t>
      </w:r>
      <w:hyperlink r:id="rId7" w:anchor="fn__1" w:history="1">
        <w:r>
          <w:rPr>
            <w:rStyle w:val="Hyperlink"/>
            <w:rFonts w:eastAsiaTheme="majorEastAsia"/>
            <w:vertAlign w:val="superscript"/>
          </w:rPr>
          <w:t>1)</w:t>
        </w:r>
      </w:hyperlink>
      <w:r>
        <w:t xml:space="preserve"> Gott deinen weg/ und hoff auff jn/ und er wirdt es thun. Diese Regel des lebens und handlung soll einem jeden/ allzeit wol bekant sein. </w:t>
      </w:r>
    </w:p>
    <w:p w14:paraId="024BD92B" w14:textId="77777777" w:rsidR="004907C7" w:rsidRDefault="004907C7" w:rsidP="004907C7">
      <w:pPr>
        <w:pStyle w:val="StandardWeb"/>
      </w:pPr>
      <w:r>
        <w:t xml:space="preserve">Das aber Kriegshandlung/ in rechten sachen/ nach seiner art ein guth werck sey/ des sein viel gantz gewisse Zeugknis/ von Gott selbs gegeben. </w:t>
      </w:r>
    </w:p>
    <w:p w14:paraId="32D7075C" w14:textId="77777777" w:rsidR="004907C7" w:rsidRDefault="004907C7" w:rsidP="004907C7">
      <w:pPr>
        <w:pStyle w:val="StandardWeb"/>
      </w:pPr>
      <w:r>
        <w:t xml:space="preserve">Gott lobet policey/ ordnung/ oberkeitten/ gebiet/ gericht/ rechtmessig volnzihung unnd schutze/ Zun Römern am 13. Diese volnzihung und schutze/ oder execution und defension ist Kriegshandlung. Und am genanten ort/ Zun Römern am 13. wirdt austrücklich gesagt/ Die Oberkeit ist ein dienerin Gottes dir zum besten. Thustu aber böses/ so fürchte dich/ denn sie tregt das schwert nicht vorgeblich/ Sie ist Gottes dienerin/ die da straffet im Zorn den der böses thut. Und ist der Kriegsman/ gleich als handt und faust der gerechten Oberkeit. </w:t>
      </w:r>
    </w:p>
    <w:p w14:paraId="7E422BDD" w14:textId="77777777" w:rsidR="004907C7" w:rsidRDefault="004907C7" w:rsidP="004907C7">
      <w:pPr>
        <w:pStyle w:val="StandardWeb"/>
      </w:pPr>
      <w:r>
        <w:t xml:space="preserve">Wen nu das gewissen recht unterrichtet ist/ und weiss/ das solche krieges rüstung Gott gefellet/ Sol der Kriegsman eindechtig sein/ das er nicht allein seiner hohen Oberkeit/ sondern auch Gottes diener sey/ sol redcht geschaffen Gott erkennen/ und den Mittler unsern Herrn Jesum Christum/ und Gott recht anruffen im glauben/ und vertrawen und hertzlicher Zuversicht des Mittlers/ und sol Gott gehorsam sein/ nach den Zehen gebotten/ in rechtem verstande/ Sol in seinem beruff treulichen dienen/ soll die seinen beschützen/ die unschuldigen nicht verletzen/ weder weiber noch junge leut/ soll keusch sein/ oder im Ehstande sich keusch halten/ soll denen/ welche jme Zubeschutzen gebürt/ jr guthe nicht nemen. Ein solcher gottseliger Kriegsman ist gewesen Cornelius/ der Heuptman/ von welchem gesagt wirt/ in den geschichten der Apostel am 10. Und das solche Kriegsleute Gott gefallen und erben sein des ewigen lebens/ das ist gewis und war. </w:t>
      </w:r>
    </w:p>
    <w:p w14:paraId="4B99AD27" w14:textId="77777777" w:rsidR="004907C7" w:rsidRDefault="004907C7" w:rsidP="004907C7">
      <w:pPr>
        <w:pStyle w:val="StandardWeb"/>
      </w:pPr>
      <w:r>
        <w:t xml:space="preserve">So gedenck nu ein jeder kriegsman des spruches/ Kempff ein guten kampff/ und halt glauben und guth gewissen etc. </w:t>
      </w:r>
    </w:p>
    <w:p w14:paraId="61949259" w14:textId="77777777" w:rsidR="004907C7" w:rsidRDefault="004907C7" w:rsidP="004907C7">
      <w:pPr>
        <w:pStyle w:val="berschrift2"/>
      </w:pPr>
      <w:r>
        <w:t>Ein Gebet</w:t>
      </w:r>
    </w:p>
    <w:p w14:paraId="1BBF50BA" w14:textId="77777777" w:rsidR="004907C7" w:rsidRDefault="004907C7" w:rsidP="004907C7">
      <w:pPr>
        <w:pStyle w:val="StandardWeb"/>
      </w:pPr>
      <w:r>
        <w:t xml:space="preserve">Almechtiger/ ewiger/ lebendiger/ und warhafftiger Gott/ ewiger und einiger Vatter unsers Herrn Jesu Christi Schepffer Himels und der Erden und menschen/ mit deinem gleichewige3n Son unserm Herrn Jhesu Christo und dem heiligen Geist/ der du allein weiss/ guth/ barmhertzig/ keusch/ ein rechter richter/ warhafftig/ und am aller freihesten bist/ der du gesaget hast/ So war als ich lebe/ Ich wil nicht des sünders todt/ sondern das er sich bekere und lebe/ Ich beicht und bekenne dir/ das ich ein armer Sünder bin/ und ist mir leidt das ich dich erzürnet habe/ Ich bitte aber/ erbarme dich meiner/ und vergib mir alle meine sünde/ und mache mich gerecht durch und umb deines eingebornen Sones willen unsers lieben Herrn Jesu Christe/ der fur uns gecreutziget/ und aufferwecket ist von den todten/ den du fur uns gegeben hast zu einem Sönopffer/ und zu einem mittler/ Heilige mich mit deinem heiligen/ lebendigen/ keusc hen und warhafftigen Geiste/ regiere/ und beschütze mich/ regier und erhalt deine Kirchen und Policeyen/ welche da seien herberge deiner Kirchen. </w:t>
      </w:r>
    </w:p>
    <w:p w14:paraId="1588B4BB" w14:textId="77777777" w:rsidR="004907C7" w:rsidRDefault="004907C7" w:rsidP="004907C7">
      <w:pPr>
        <w:pStyle w:val="StandardWeb"/>
      </w:pPr>
      <w:r>
        <w:t>Regier unsern Fürsten und jre Redt/ gibe Gottselige und heilsame Regiment/ und gottseligen und heilsamen frieden/ Ernehre deine Kirch/ und mache mich zu einem heilsamen werckzeug/ unnd einem gefesse der barmhertzickeit/ und das ich jeniche seye ein geuass</w:t>
      </w:r>
      <w:hyperlink r:id="rId8" w:anchor="fn__2" w:history="1">
        <w:r>
          <w:rPr>
            <w:rStyle w:val="Hyperlink"/>
            <w:rFonts w:eastAsiaTheme="majorEastAsia"/>
            <w:vertAlign w:val="superscript"/>
          </w:rPr>
          <w:t>2)</w:t>
        </w:r>
      </w:hyperlink>
      <w:r>
        <w:t xml:space="preserve"> deines Göttlichen zorns. Ich bitte dich du allmechtiger und warhafftiger Gott/ erhöre mich umb unsers Herren Jesu Christi willen/ der da gesagt hat/ Was ir den Vatter bitten werdet in meinem Namen/ das wirdt er euch geben. Item/ Bittet/ so solt ir entpfangen etc. </w:t>
      </w:r>
    </w:p>
    <w:p w14:paraId="388A3683" w14:textId="77777777" w:rsidR="004907C7" w:rsidRDefault="004907C7" w:rsidP="004907C7">
      <w:pPr>
        <w:pStyle w:val="berschrift2"/>
      </w:pPr>
      <w:r>
        <w:t>Ein ander Gebet zum Mittler unsern Herrn und Heilandt Jesu Christo.</w:t>
      </w:r>
    </w:p>
    <w:p w14:paraId="295A0B7E" w14:textId="77777777" w:rsidR="004907C7" w:rsidRDefault="004907C7" w:rsidP="004907C7">
      <w:pPr>
        <w:pStyle w:val="StandardWeb"/>
      </w:pPr>
      <w:r>
        <w:t xml:space="preserve">Allmechtiger Son Gottes/ du Herr Jesu Christe/ der du fur uns gecreutziget bist und aufferstanden/ Ein bildt des ewigen Vatters der allerliebste Emanuel/ das ist/ Gott mit uns/ Welchen angeruffen haben unsere Veter/ Abraham/ Isaac/ Jacob/ Moises/ David/ Johannes der Teuffer/ Paulus etc. der du gesaget hast/ Kompt zu mir alle die ir mühselig und beladen seit/ Ich wil euch erquicken/ Erbarme dich mein/ und vertritt mich bey deinem Himelischen ewigen Vatter/ heilige und regiere mich mit deinem heiligen Geiste/ beschütze mich wie du gesaget hast/ Niemant wirt meine schefflin aus meinen henden reissen. Regier und erhalt deine Kirche und Policeyen/ die da sein herberge deiner Kirchen/ Gib Gottselige und heilsame regiment. Amen. </w:t>
      </w:r>
    </w:p>
    <w:p w14:paraId="7E77BAAF" w14:textId="77777777" w:rsidR="004907C7" w:rsidRDefault="004907C7" w:rsidP="004907C7">
      <w:pPr>
        <w:pStyle w:val="StandardWeb"/>
      </w:pPr>
      <w:r>
        <w:t xml:space="preserve">Philippus Melanthon hat es geschrieben seinem freunde dem ehrlichen Man Andreas Pfefferkorn von Kemnitz. </w:t>
      </w:r>
    </w:p>
    <w:p w14:paraId="13860075" w14:textId="77777777" w:rsidR="0022039F" w:rsidRDefault="0022039F" w:rsidP="0022039F"/>
    <w:p w14:paraId="16CC32C4" w14:textId="77777777" w:rsidR="00D5498D" w:rsidRPr="00D5498D" w:rsidRDefault="007166CE" w:rsidP="008E63BE">
      <w:pPr>
        <w:pStyle w:val="berschrift1"/>
      </w:pPr>
      <w:r>
        <w:br w:type="page"/>
      </w:r>
      <w:r w:rsidR="00D5498D" w:rsidRPr="00D5498D">
        <w:t>Quellen:</w:t>
      </w:r>
    </w:p>
    <w:p w14:paraId="32C44D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FE813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3CF6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CBC93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AF3AAE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EF80C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F2B787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1B8DC2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BE267C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7B362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7C49D9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CDF0ED6" w14:textId="5B408D2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CE7"/>
    <w:rsid w:val="00082307"/>
    <w:rsid w:val="000C66E5"/>
    <w:rsid w:val="001F54C4"/>
    <w:rsid w:val="0022039F"/>
    <w:rsid w:val="00272484"/>
    <w:rsid w:val="00297F83"/>
    <w:rsid w:val="002E6D11"/>
    <w:rsid w:val="00381C0C"/>
    <w:rsid w:val="004907C7"/>
    <w:rsid w:val="00537F59"/>
    <w:rsid w:val="007166CE"/>
    <w:rsid w:val="007E1779"/>
    <w:rsid w:val="0083667B"/>
    <w:rsid w:val="008D7463"/>
    <w:rsid w:val="008E417E"/>
    <w:rsid w:val="008E63BE"/>
    <w:rsid w:val="00C35859"/>
    <w:rsid w:val="00CC4EAC"/>
    <w:rsid w:val="00D14D4F"/>
    <w:rsid w:val="00D5498D"/>
    <w:rsid w:val="00D97CE7"/>
    <w:rsid w:val="00EC11E8"/>
    <w:rsid w:val="00EC7D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0A6C3"/>
  <w15:chartTrackingRefBased/>
  <w15:docId w15:val="{748D9596-E13D-4C64-A231-F88F4349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4907C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4907C7"/>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4907C7"/>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490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3516050">
      <w:bodyDiv w:val="1"/>
      <w:marLeft w:val="0"/>
      <w:marRight w:val="0"/>
      <w:marTop w:val="0"/>
      <w:marBottom w:val="0"/>
      <w:divBdr>
        <w:top w:val="none" w:sz="0" w:space="0" w:color="auto"/>
        <w:left w:val="none" w:sz="0" w:space="0" w:color="auto"/>
        <w:bottom w:val="none" w:sz="0" w:space="0" w:color="auto"/>
        <w:right w:val="none" w:sz="0" w:space="0" w:color="auto"/>
      </w:divBdr>
      <w:divsChild>
        <w:div w:id="778916392">
          <w:marLeft w:val="0"/>
          <w:marRight w:val="0"/>
          <w:marTop w:val="0"/>
          <w:marBottom w:val="0"/>
          <w:divBdr>
            <w:top w:val="none" w:sz="0" w:space="0" w:color="auto"/>
            <w:left w:val="none" w:sz="0" w:space="0" w:color="auto"/>
            <w:bottom w:val="none" w:sz="0" w:space="0" w:color="auto"/>
            <w:right w:val="none" w:sz="0" w:space="0" w:color="auto"/>
          </w:divBdr>
        </w:div>
        <w:div w:id="1345595912">
          <w:marLeft w:val="0"/>
          <w:marRight w:val="0"/>
          <w:marTop w:val="0"/>
          <w:marBottom w:val="0"/>
          <w:divBdr>
            <w:top w:val="none" w:sz="0" w:space="0" w:color="auto"/>
            <w:left w:val="none" w:sz="0" w:space="0" w:color="auto"/>
            <w:bottom w:val="none" w:sz="0" w:space="0" w:color="auto"/>
            <w:right w:val="none" w:sz="0" w:space="0" w:color="auto"/>
          </w:divBdr>
          <w:divsChild>
            <w:div w:id="150997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17134">
      <w:bodyDiv w:val="1"/>
      <w:marLeft w:val="0"/>
      <w:marRight w:val="0"/>
      <w:marTop w:val="0"/>
      <w:marBottom w:val="0"/>
      <w:divBdr>
        <w:top w:val="none" w:sz="0" w:space="0" w:color="auto"/>
        <w:left w:val="none" w:sz="0" w:space="0" w:color="auto"/>
        <w:bottom w:val="none" w:sz="0" w:space="0" w:color="auto"/>
        <w:right w:val="none" w:sz="0" w:space="0" w:color="auto"/>
      </w:divBdr>
      <w:divsChild>
        <w:div w:id="1295063706">
          <w:marLeft w:val="0"/>
          <w:marRight w:val="0"/>
          <w:marTop w:val="0"/>
          <w:marBottom w:val="0"/>
          <w:divBdr>
            <w:top w:val="none" w:sz="0" w:space="0" w:color="auto"/>
            <w:left w:val="none" w:sz="0" w:space="0" w:color="auto"/>
            <w:bottom w:val="none" w:sz="0" w:space="0" w:color="auto"/>
            <w:right w:val="none" w:sz="0" w:space="0" w:color="auto"/>
          </w:divBdr>
        </w:div>
      </w:divsChild>
    </w:div>
    <w:div w:id="384989962">
      <w:bodyDiv w:val="1"/>
      <w:marLeft w:val="0"/>
      <w:marRight w:val="0"/>
      <w:marTop w:val="0"/>
      <w:marBottom w:val="0"/>
      <w:divBdr>
        <w:top w:val="none" w:sz="0" w:space="0" w:color="auto"/>
        <w:left w:val="none" w:sz="0" w:space="0" w:color="auto"/>
        <w:bottom w:val="none" w:sz="0" w:space="0" w:color="auto"/>
        <w:right w:val="none" w:sz="0" w:space="0" w:color="auto"/>
      </w:divBdr>
      <w:divsChild>
        <w:div w:id="61754358">
          <w:marLeft w:val="0"/>
          <w:marRight w:val="0"/>
          <w:marTop w:val="0"/>
          <w:marBottom w:val="0"/>
          <w:divBdr>
            <w:top w:val="none" w:sz="0" w:space="0" w:color="auto"/>
            <w:left w:val="none" w:sz="0" w:space="0" w:color="auto"/>
            <w:bottom w:val="none" w:sz="0" w:space="0" w:color="auto"/>
            <w:right w:val="none" w:sz="0" w:space="0" w:color="auto"/>
          </w:divBdr>
        </w:div>
        <w:div w:id="1288584929">
          <w:marLeft w:val="0"/>
          <w:marRight w:val="0"/>
          <w:marTop w:val="0"/>
          <w:marBottom w:val="0"/>
          <w:divBdr>
            <w:top w:val="none" w:sz="0" w:space="0" w:color="auto"/>
            <w:left w:val="none" w:sz="0" w:space="0" w:color="auto"/>
            <w:bottom w:val="none" w:sz="0" w:space="0" w:color="auto"/>
            <w:right w:val="none" w:sz="0" w:space="0" w:color="auto"/>
          </w:divBdr>
        </w:div>
        <w:div w:id="1534149930">
          <w:marLeft w:val="0"/>
          <w:marRight w:val="0"/>
          <w:marTop w:val="0"/>
          <w:marBottom w:val="0"/>
          <w:divBdr>
            <w:top w:val="none" w:sz="0" w:space="0" w:color="auto"/>
            <w:left w:val="none" w:sz="0" w:space="0" w:color="auto"/>
            <w:bottom w:val="none" w:sz="0" w:space="0" w:color="auto"/>
            <w:right w:val="none" w:sz="0" w:space="0" w:color="auto"/>
          </w:divBdr>
        </w:div>
        <w:div w:id="1715036169">
          <w:marLeft w:val="0"/>
          <w:marRight w:val="0"/>
          <w:marTop w:val="0"/>
          <w:marBottom w:val="0"/>
          <w:divBdr>
            <w:top w:val="none" w:sz="0" w:space="0" w:color="auto"/>
            <w:left w:val="none" w:sz="0" w:space="0" w:color="auto"/>
            <w:bottom w:val="none" w:sz="0" w:space="0" w:color="auto"/>
            <w:right w:val="none" w:sz="0" w:space="0" w:color="auto"/>
          </w:divBdr>
        </w:div>
        <w:div w:id="1896811142">
          <w:marLeft w:val="0"/>
          <w:marRight w:val="0"/>
          <w:marTop w:val="0"/>
          <w:marBottom w:val="0"/>
          <w:divBdr>
            <w:top w:val="none" w:sz="0" w:space="0" w:color="auto"/>
            <w:left w:val="none" w:sz="0" w:space="0" w:color="auto"/>
            <w:bottom w:val="none" w:sz="0" w:space="0" w:color="auto"/>
            <w:right w:val="none" w:sz="0" w:space="0" w:color="auto"/>
          </w:divBdr>
        </w:div>
        <w:div w:id="897938657">
          <w:marLeft w:val="0"/>
          <w:marRight w:val="0"/>
          <w:marTop w:val="0"/>
          <w:marBottom w:val="0"/>
          <w:divBdr>
            <w:top w:val="none" w:sz="0" w:space="0" w:color="auto"/>
            <w:left w:val="none" w:sz="0" w:space="0" w:color="auto"/>
            <w:bottom w:val="none" w:sz="0" w:space="0" w:color="auto"/>
            <w:right w:val="none" w:sz="0" w:space="0" w:color="auto"/>
          </w:divBdr>
        </w:div>
      </w:divsChild>
    </w:div>
    <w:div w:id="524825514">
      <w:bodyDiv w:val="1"/>
      <w:marLeft w:val="0"/>
      <w:marRight w:val="0"/>
      <w:marTop w:val="0"/>
      <w:marBottom w:val="0"/>
      <w:divBdr>
        <w:top w:val="none" w:sz="0" w:space="0" w:color="auto"/>
        <w:left w:val="none" w:sz="0" w:space="0" w:color="auto"/>
        <w:bottom w:val="none" w:sz="0" w:space="0" w:color="auto"/>
        <w:right w:val="none" w:sz="0" w:space="0" w:color="auto"/>
      </w:divBdr>
      <w:divsChild>
        <w:div w:id="805245086">
          <w:marLeft w:val="0"/>
          <w:marRight w:val="0"/>
          <w:marTop w:val="0"/>
          <w:marBottom w:val="0"/>
          <w:divBdr>
            <w:top w:val="none" w:sz="0" w:space="0" w:color="auto"/>
            <w:left w:val="none" w:sz="0" w:space="0" w:color="auto"/>
            <w:bottom w:val="none" w:sz="0" w:space="0" w:color="auto"/>
            <w:right w:val="none" w:sz="0" w:space="0" w:color="auto"/>
          </w:divBdr>
        </w:div>
        <w:div w:id="339964745">
          <w:marLeft w:val="0"/>
          <w:marRight w:val="0"/>
          <w:marTop w:val="0"/>
          <w:marBottom w:val="0"/>
          <w:divBdr>
            <w:top w:val="none" w:sz="0" w:space="0" w:color="auto"/>
            <w:left w:val="none" w:sz="0" w:space="0" w:color="auto"/>
            <w:bottom w:val="none" w:sz="0" w:space="0" w:color="auto"/>
            <w:right w:val="none" w:sz="0" w:space="0" w:color="auto"/>
          </w:divBdr>
        </w:div>
        <w:div w:id="1423647490">
          <w:marLeft w:val="0"/>
          <w:marRight w:val="0"/>
          <w:marTop w:val="0"/>
          <w:marBottom w:val="0"/>
          <w:divBdr>
            <w:top w:val="none" w:sz="0" w:space="0" w:color="auto"/>
            <w:left w:val="none" w:sz="0" w:space="0" w:color="auto"/>
            <w:bottom w:val="none" w:sz="0" w:space="0" w:color="auto"/>
            <w:right w:val="none" w:sz="0" w:space="0" w:color="auto"/>
          </w:divBdr>
        </w:div>
      </w:divsChild>
    </w:div>
    <w:div w:id="589582584">
      <w:bodyDiv w:val="1"/>
      <w:marLeft w:val="0"/>
      <w:marRight w:val="0"/>
      <w:marTop w:val="0"/>
      <w:marBottom w:val="0"/>
      <w:divBdr>
        <w:top w:val="none" w:sz="0" w:space="0" w:color="auto"/>
        <w:left w:val="none" w:sz="0" w:space="0" w:color="auto"/>
        <w:bottom w:val="none" w:sz="0" w:space="0" w:color="auto"/>
        <w:right w:val="none" w:sz="0" w:space="0" w:color="auto"/>
      </w:divBdr>
      <w:divsChild>
        <w:div w:id="1790855150">
          <w:marLeft w:val="0"/>
          <w:marRight w:val="0"/>
          <w:marTop w:val="0"/>
          <w:marBottom w:val="0"/>
          <w:divBdr>
            <w:top w:val="none" w:sz="0" w:space="0" w:color="auto"/>
            <w:left w:val="none" w:sz="0" w:space="0" w:color="auto"/>
            <w:bottom w:val="none" w:sz="0" w:space="0" w:color="auto"/>
            <w:right w:val="none" w:sz="0" w:space="0" w:color="auto"/>
          </w:divBdr>
        </w:div>
        <w:div w:id="3556511">
          <w:marLeft w:val="0"/>
          <w:marRight w:val="0"/>
          <w:marTop w:val="0"/>
          <w:marBottom w:val="0"/>
          <w:divBdr>
            <w:top w:val="none" w:sz="0" w:space="0" w:color="auto"/>
            <w:left w:val="none" w:sz="0" w:space="0" w:color="auto"/>
            <w:bottom w:val="none" w:sz="0" w:space="0" w:color="auto"/>
            <w:right w:val="none" w:sz="0" w:space="0" w:color="auto"/>
          </w:divBdr>
        </w:div>
      </w:divsChild>
    </w:div>
    <w:div w:id="606542780">
      <w:bodyDiv w:val="1"/>
      <w:marLeft w:val="0"/>
      <w:marRight w:val="0"/>
      <w:marTop w:val="0"/>
      <w:marBottom w:val="0"/>
      <w:divBdr>
        <w:top w:val="none" w:sz="0" w:space="0" w:color="auto"/>
        <w:left w:val="none" w:sz="0" w:space="0" w:color="auto"/>
        <w:bottom w:val="none" w:sz="0" w:space="0" w:color="auto"/>
        <w:right w:val="none" w:sz="0" w:space="0" w:color="auto"/>
      </w:divBdr>
      <w:divsChild>
        <w:div w:id="748842745">
          <w:marLeft w:val="0"/>
          <w:marRight w:val="0"/>
          <w:marTop w:val="0"/>
          <w:marBottom w:val="0"/>
          <w:divBdr>
            <w:top w:val="none" w:sz="0" w:space="0" w:color="auto"/>
            <w:left w:val="none" w:sz="0" w:space="0" w:color="auto"/>
            <w:bottom w:val="none" w:sz="0" w:space="0" w:color="auto"/>
            <w:right w:val="none" w:sz="0" w:space="0" w:color="auto"/>
          </w:divBdr>
        </w:div>
        <w:div w:id="1881160779">
          <w:marLeft w:val="0"/>
          <w:marRight w:val="0"/>
          <w:marTop w:val="0"/>
          <w:marBottom w:val="0"/>
          <w:divBdr>
            <w:top w:val="none" w:sz="0" w:space="0" w:color="auto"/>
            <w:left w:val="none" w:sz="0" w:space="0" w:color="auto"/>
            <w:bottom w:val="none" w:sz="0" w:space="0" w:color="auto"/>
            <w:right w:val="none" w:sz="0" w:space="0" w:color="auto"/>
          </w:divBdr>
        </w:div>
      </w:divsChild>
    </w:div>
    <w:div w:id="747464356">
      <w:bodyDiv w:val="1"/>
      <w:marLeft w:val="0"/>
      <w:marRight w:val="0"/>
      <w:marTop w:val="0"/>
      <w:marBottom w:val="0"/>
      <w:divBdr>
        <w:top w:val="none" w:sz="0" w:space="0" w:color="auto"/>
        <w:left w:val="none" w:sz="0" w:space="0" w:color="auto"/>
        <w:bottom w:val="none" w:sz="0" w:space="0" w:color="auto"/>
        <w:right w:val="none" w:sz="0" w:space="0" w:color="auto"/>
      </w:divBdr>
      <w:divsChild>
        <w:div w:id="793015800">
          <w:marLeft w:val="0"/>
          <w:marRight w:val="0"/>
          <w:marTop w:val="0"/>
          <w:marBottom w:val="0"/>
          <w:divBdr>
            <w:top w:val="none" w:sz="0" w:space="0" w:color="auto"/>
            <w:left w:val="none" w:sz="0" w:space="0" w:color="auto"/>
            <w:bottom w:val="none" w:sz="0" w:space="0" w:color="auto"/>
            <w:right w:val="none" w:sz="0" w:space="0" w:color="auto"/>
          </w:divBdr>
        </w:div>
        <w:div w:id="116431647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5948064">
      <w:bodyDiv w:val="1"/>
      <w:marLeft w:val="0"/>
      <w:marRight w:val="0"/>
      <w:marTop w:val="0"/>
      <w:marBottom w:val="0"/>
      <w:divBdr>
        <w:top w:val="none" w:sz="0" w:space="0" w:color="auto"/>
        <w:left w:val="none" w:sz="0" w:space="0" w:color="auto"/>
        <w:bottom w:val="none" w:sz="0" w:space="0" w:color="auto"/>
        <w:right w:val="none" w:sz="0" w:space="0" w:color="auto"/>
      </w:divBdr>
      <w:divsChild>
        <w:div w:id="1356345024">
          <w:marLeft w:val="0"/>
          <w:marRight w:val="0"/>
          <w:marTop w:val="0"/>
          <w:marBottom w:val="0"/>
          <w:divBdr>
            <w:top w:val="none" w:sz="0" w:space="0" w:color="auto"/>
            <w:left w:val="none" w:sz="0" w:space="0" w:color="auto"/>
            <w:bottom w:val="none" w:sz="0" w:space="0" w:color="auto"/>
            <w:right w:val="none" w:sz="0" w:space="0" w:color="auto"/>
          </w:divBdr>
        </w:div>
        <w:div w:id="346493504">
          <w:marLeft w:val="0"/>
          <w:marRight w:val="0"/>
          <w:marTop w:val="0"/>
          <w:marBottom w:val="0"/>
          <w:divBdr>
            <w:top w:val="none" w:sz="0" w:space="0" w:color="auto"/>
            <w:left w:val="none" w:sz="0" w:space="0" w:color="auto"/>
            <w:bottom w:val="none" w:sz="0" w:space="0" w:color="auto"/>
            <w:right w:val="none" w:sz="0" w:space="0" w:color="auto"/>
          </w:divBdr>
          <w:divsChild>
            <w:div w:id="13437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677442">
      <w:bodyDiv w:val="1"/>
      <w:marLeft w:val="0"/>
      <w:marRight w:val="0"/>
      <w:marTop w:val="0"/>
      <w:marBottom w:val="0"/>
      <w:divBdr>
        <w:top w:val="none" w:sz="0" w:space="0" w:color="auto"/>
        <w:left w:val="none" w:sz="0" w:space="0" w:color="auto"/>
        <w:bottom w:val="none" w:sz="0" w:space="0" w:color="auto"/>
        <w:right w:val="none" w:sz="0" w:space="0" w:color="auto"/>
      </w:divBdr>
      <w:divsChild>
        <w:div w:id="1698388720">
          <w:marLeft w:val="0"/>
          <w:marRight w:val="0"/>
          <w:marTop w:val="0"/>
          <w:marBottom w:val="0"/>
          <w:divBdr>
            <w:top w:val="none" w:sz="0" w:space="0" w:color="auto"/>
            <w:left w:val="none" w:sz="0" w:space="0" w:color="auto"/>
            <w:bottom w:val="none" w:sz="0" w:space="0" w:color="auto"/>
            <w:right w:val="none" w:sz="0" w:space="0" w:color="auto"/>
          </w:divBdr>
        </w:div>
        <w:div w:id="1446197760">
          <w:marLeft w:val="0"/>
          <w:marRight w:val="0"/>
          <w:marTop w:val="0"/>
          <w:marBottom w:val="0"/>
          <w:divBdr>
            <w:top w:val="none" w:sz="0" w:space="0" w:color="auto"/>
            <w:left w:val="none" w:sz="0" w:space="0" w:color="auto"/>
            <w:bottom w:val="none" w:sz="0" w:space="0" w:color="auto"/>
            <w:right w:val="none" w:sz="0" w:space="0" w:color="auto"/>
          </w:divBdr>
        </w:div>
      </w:divsChild>
    </w:div>
    <w:div w:id="1108622674">
      <w:bodyDiv w:val="1"/>
      <w:marLeft w:val="0"/>
      <w:marRight w:val="0"/>
      <w:marTop w:val="0"/>
      <w:marBottom w:val="0"/>
      <w:divBdr>
        <w:top w:val="none" w:sz="0" w:space="0" w:color="auto"/>
        <w:left w:val="none" w:sz="0" w:space="0" w:color="auto"/>
        <w:bottom w:val="none" w:sz="0" w:space="0" w:color="auto"/>
        <w:right w:val="none" w:sz="0" w:space="0" w:color="auto"/>
      </w:divBdr>
      <w:divsChild>
        <w:div w:id="1309632409">
          <w:marLeft w:val="0"/>
          <w:marRight w:val="0"/>
          <w:marTop w:val="0"/>
          <w:marBottom w:val="0"/>
          <w:divBdr>
            <w:top w:val="none" w:sz="0" w:space="0" w:color="auto"/>
            <w:left w:val="none" w:sz="0" w:space="0" w:color="auto"/>
            <w:bottom w:val="none" w:sz="0" w:space="0" w:color="auto"/>
            <w:right w:val="none" w:sz="0" w:space="0" w:color="auto"/>
          </w:divBdr>
        </w:div>
        <w:div w:id="1583298269">
          <w:marLeft w:val="0"/>
          <w:marRight w:val="0"/>
          <w:marTop w:val="0"/>
          <w:marBottom w:val="0"/>
          <w:divBdr>
            <w:top w:val="none" w:sz="0" w:space="0" w:color="auto"/>
            <w:left w:val="none" w:sz="0" w:space="0" w:color="auto"/>
            <w:bottom w:val="none" w:sz="0" w:space="0" w:color="auto"/>
            <w:right w:val="none" w:sz="0" w:space="0" w:color="auto"/>
          </w:divBdr>
          <w:divsChild>
            <w:div w:id="185795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9474500">
      <w:bodyDiv w:val="1"/>
      <w:marLeft w:val="0"/>
      <w:marRight w:val="0"/>
      <w:marTop w:val="0"/>
      <w:marBottom w:val="0"/>
      <w:divBdr>
        <w:top w:val="none" w:sz="0" w:space="0" w:color="auto"/>
        <w:left w:val="none" w:sz="0" w:space="0" w:color="auto"/>
        <w:bottom w:val="none" w:sz="0" w:space="0" w:color="auto"/>
        <w:right w:val="none" w:sz="0" w:space="0" w:color="auto"/>
      </w:divBdr>
      <w:divsChild>
        <w:div w:id="1325936960">
          <w:marLeft w:val="0"/>
          <w:marRight w:val="0"/>
          <w:marTop w:val="0"/>
          <w:marBottom w:val="0"/>
          <w:divBdr>
            <w:top w:val="none" w:sz="0" w:space="0" w:color="auto"/>
            <w:left w:val="none" w:sz="0" w:space="0" w:color="auto"/>
            <w:bottom w:val="none" w:sz="0" w:space="0" w:color="auto"/>
            <w:right w:val="none" w:sz="0" w:space="0" w:color="auto"/>
          </w:divBdr>
        </w:div>
        <w:div w:id="10574620">
          <w:marLeft w:val="0"/>
          <w:marRight w:val="0"/>
          <w:marTop w:val="0"/>
          <w:marBottom w:val="0"/>
          <w:divBdr>
            <w:top w:val="none" w:sz="0" w:space="0" w:color="auto"/>
            <w:left w:val="none" w:sz="0" w:space="0" w:color="auto"/>
            <w:bottom w:val="none" w:sz="0" w:space="0" w:color="auto"/>
            <w:right w:val="none" w:sz="0" w:space="0" w:color="auto"/>
          </w:divBdr>
        </w:div>
        <w:div w:id="1372878524">
          <w:marLeft w:val="0"/>
          <w:marRight w:val="0"/>
          <w:marTop w:val="0"/>
          <w:marBottom w:val="0"/>
          <w:divBdr>
            <w:top w:val="none" w:sz="0" w:space="0" w:color="auto"/>
            <w:left w:val="none" w:sz="0" w:space="0" w:color="auto"/>
            <w:bottom w:val="none" w:sz="0" w:space="0" w:color="auto"/>
            <w:right w:val="none" w:sz="0" w:space="0" w:color="auto"/>
          </w:divBdr>
        </w:div>
      </w:divsChild>
    </w:div>
    <w:div w:id="1153907864">
      <w:bodyDiv w:val="1"/>
      <w:marLeft w:val="0"/>
      <w:marRight w:val="0"/>
      <w:marTop w:val="0"/>
      <w:marBottom w:val="0"/>
      <w:divBdr>
        <w:top w:val="none" w:sz="0" w:space="0" w:color="auto"/>
        <w:left w:val="none" w:sz="0" w:space="0" w:color="auto"/>
        <w:bottom w:val="none" w:sz="0" w:space="0" w:color="auto"/>
        <w:right w:val="none" w:sz="0" w:space="0" w:color="auto"/>
      </w:divBdr>
      <w:divsChild>
        <w:div w:id="885676539">
          <w:marLeft w:val="0"/>
          <w:marRight w:val="0"/>
          <w:marTop w:val="0"/>
          <w:marBottom w:val="0"/>
          <w:divBdr>
            <w:top w:val="none" w:sz="0" w:space="0" w:color="auto"/>
            <w:left w:val="none" w:sz="0" w:space="0" w:color="auto"/>
            <w:bottom w:val="none" w:sz="0" w:space="0" w:color="auto"/>
            <w:right w:val="none" w:sz="0" w:space="0" w:color="auto"/>
          </w:divBdr>
        </w:div>
        <w:div w:id="616330954">
          <w:marLeft w:val="0"/>
          <w:marRight w:val="0"/>
          <w:marTop w:val="0"/>
          <w:marBottom w:val="0"/>
          <w:divBdr>
            <w:top w:val="none" w:sz="0" w:space="0" w:color="auto"/>
            <w:left w:val="none" w:sz="0" w:space="0" w:color="auto"/>
            <w:bottom w:val="none" w:sz="0" w:space="0" w:color="auto"/>
            <w:right w:val="none" w:sz="0" w:space="0" w:color="auto"/>
          </w:divBdr>
        </w:div>
      </w:divsChild>
    </w:div>
    <w:div w:id="1279487610">
      <w:bodyDiv w:val="1"/>
      <w:marLeft w:val="0"/>
      <w:marRight w:val="0"/>
      <w:marTop w:val="0"/>
      <w:marBottom w:val="0"/>
      <w:divBdr>
        <w:top w:val="none" w:sz="0" w:space="0" w:color="auto"/>
        <w:left w:val="none" w:sz="0" w:space="0" w:color="auto"/>
        <w:bottom w:val="none" w:sz="0" w:space="0" w:color="auto"/>
        <w:right w:val="none" w:sz="0" w:space="0" w:color="auto"/>
      </w:divBdr>
      <w:divsChild>
        <w:div w:id="1216507838">
          <w:marLeft w:val="0"/>
          <w:marRight w:val="0"/>
          <w:marTop w:val="0"/>
          <w:marBottom w:val="0"/>
          <w:divBdr>
            <w:top w:val="none" w:sz="0" w:space="0" w:color="auto"/>
            <w:left w:val="none" w:sz="0" w:space="0" w:color="auto"/>
            <w:bottom w:val="none" w:sz="0" w:space="0" w:color="auto"/>
            <w:right w:val="none" w:sz="0" w:space="0" w:color="auto"/>
          </w:divBdr>
        </w:div>
        <w:div w:id="1959139762">
          <w:marLeft w:val="0"/>
          <w:marRight w:val="0"/>
          <w:marTop w:val="0"/>
          <w:marBottom w:val="0"/>
          <w:divBdr>
            <w:top w:val="none" w:sz="0" w:space="0" w:color="auto"/>
            <w:left w:val="none" w:sz="0" w:space="0" w:color="auto"/>
            <w:bottom w:val="none" w:sz="0" w:space="0" w:color="auto"/>
            <w:right w:val="none" w:sz="0" w:space="0" w:color="auto"/>
          </w:divBdr>
        </w:div>
      </w:divsChild>
    </w:div>
    <w:div w:id="1364474190">
      <w:bodyDiv w:val="1"/>
      <w:marLeft w:val="0"/>
      <w:marRight w:val="0"/>
      <w:marTop w:val="0"/>
      <w:marBottom w:val="0"/>
      <w:divBdr>
        <w:top w:val="none" w:sz="0" w:space="0" w:color="auto"/>
        <w:left w:val="none" w:sz="0" w:space="0" w:color="auto"/>
        <w:bottom w:val="none" w:sz="0" w:space="0" w:color="auto"/>
        <w:right w:val="none" w:sz="0" w:space="0" w:color="auto"/>
      </w:divBdr>
      <w:divsChild>
        <w:div w:id="665475993">
          <w:marLeft w:val="0"/>
          <w:marRight w:val="0"/>
          <w:marTop w:val="0"/>
          <w:marBottom w:val="0"/>
          <w:divBdr>
            <w:top w:val="none" w:sz="0" w:space="0" w:color="auto"/>
            <w:left w:val="none" w:sz="0" w:space="0" w:color="auto"/>
            <w:bottom w:val="none" w:sz="0" w:space="0" w:color="auto"/>
            <w:right w:val="none" w:sz="0" w:space="0" w:color="auto"/>
          </w:divBdr>
        </w:div>
        <w:div w:id="285502771">
          <w:marLeft w:val="0"/>
          <w:marRight w:val="0"/>
          <w:marTop w:val="0"/>
          <w:marBottom w:val="0"/>
          <w:divBdr>
            <w:top w:val="none" w:sz="0" w:space="0" w:color="auto"/>
            <w:left w:val="none" w:sz="0" w:space="0" w:color="auto"/>
            <w:bottom w:val="none" w:sz="0" w:space="0" w:color="auto"/>
            <w:right w:val="none" w:sz="0" w:space="0" w:color="auto"/>
          </w:divBdr>
        </w:div>
        <w:div w:id="1597210218">
          <w:marLeft w:val="0"/>
          <w:marRight w:val="0"/>
          <w:marTop w:val="0"/>
          <w:marBottom w:val="0"/>
          <w:divBdr>
            <w:top w:val="none" w:sz="0" w:space="0" w:color="auto"/>
            <w:left w:val="none" w:sz="0" w:space="0" w:color="auto"/>
            <w:bottom w:val="none" w:sz="0" w:space="0" w:color="auto"/>
            <w:right w:val="none" w:sz="0" w:space="0" w:color="auto"/>
          </w:divBdr>
        </w:div>
      </w:divsChild>
    </w:div>
    <w:div w:id="1457066735">
      <w:bodyDiv w:val="1"/>
      <w:marLeft w:val="0"/>
      <w:marRight w:val="0"/>
      <w:marTop w:val="0"/>
      <w:marBottom w:val="0"/>
      <w:divBdr>
        <w:top w:val="none" w:sz="0" w:space="0" w:color="auto"/>
        <w:left w:val="none" w:sz="0" w:space="0" w:color="auto"/>
        <w:bottom w:val="none" w:sz="0" w:space="0" w:color="auto"/>
        <w:right w:val="none" w:sz="0" w:space="0" w:color="auto"/>
      </w:divBdr>
      <w:divsChild>
        <w:div w:id="382560633">
          <w:marLeft w:val="0"/>
          <w:marRight w:val="0"/>
          <w:marTop w:val="0"/>
          <w:marBottom w:val="0"/>
          <w:divBdr>
            <w:top w:val="none" w:sz="0" w:space="0" w:color="auto"/>
            <w:left w:val="none" w:sz="0" w:space="0" w:color="auto"/>
            <w:bottom w:val="none" w:sz="0" w:space="0" w:color="auto"/>
            <w:right w:val="none" w:sz="0" w:space="0" w:color="auto"/>
          </w:divBdr>
        </w:div>
        <w:div w:id="1776091672">
          <w:marLeft w:val="0"/>
          <w:marRight w:val="0"/>
          <w:marTop w:val="0"/>
          <w:marBottom w:val="0"/>
          <w:divBdr>
            <w:top w:val="none" w:sz="0" w:space="0" w:color="auto"/>
            <w:left w:val="none" w:sz="0" w:space="0" w:color="auto"/>
            <w:bottom w:val="none" w:sz="0" w:space="0" w:color="auto"/>
            <w:right w:val="none" w:sz="0" w:space="0" w:color="auto"/>
          </w:divBdr>
        </w:div>
      </w:divsChild>
    </w:div>
    <w:div w:id="1574121203">
      <w:bodyDiv w:val="1"/>
      <w:marLeft w:val="0"/>
      <w:marRight w:val="0"/>
      <w:marTop w:val="0"/>
      <w:marBottom w:val="0"/>
      <w:divBdr>
        <w:top w:val="none" w:sz="0" w:space="0" w:color="auto"/>
        <w:left w:val="none" w:sz="0" w:space="0" w:color="auto"/>
        <w:bottom w:val="none" w:sz="0" w:space="0" w:color="auto"/>
        <w:right w:val="none" w:sz="0" w:space="0" w:color="auto"/>
      </w:divBdr>
      <w:divsChild>
        <w:div w:id="637146453">
          <w:marLeft w:val="0"/>
          <w:marRight w:val="0"/>
          <w:marTop w:val="0"/>
          <w:marBottom w:val="0"/>
          <w:divBdr>
            <w:top w:val="none" w:sz="0" w:space="0" w:color="auto"/>
            <w:left w:val="none" w:sz="0" w:space="0" w:color="auto"/>
            <w:bottom w:val="none" w:sz="0" w:space="0" w:color="auto"/>
            <w:right w:val="none" w:sz="0" w:space="0" w:color="auto"/>
          </w:divBdr>
        </w:div>
      </w:divsChild>
    </w:div>
    <w:div w:id="1640304328">
      <w:bodyDiv w:val="1"/>
      <w:marLeft w:val="0"/>
      <w:marRight w:val="0"/>
      <w:marTop w:val="0"/>
      <w:marBottom w:val="0"/>
      <w:divBdr>
        <w:top w:val="none" w:sz="0" w:space="0" w:color="auto"/>
        <w:left w:val="none" w:sz="0" w:space="0" w:color="auto"/>
        <w:bottom w:val="none" w:sz="0" w:space="0" w:color="auto"/>
        <w:right w:val="none" w:sz="0" w:space="0" w:color="auto"/>
      </w:divBdr>
      <w:divsChild>
        <w:div w:id="1232807847">
          <w:marLeft w:val="0"/>
          <w:marRight w:val="0"/>
          <w:marTop w:val="0"/>
          <w:marBottom w:val="0"/>
          <w:divBdr>
            <w:top w:val="none" w:sz="0" w:space="0" w:color="auto"/>
            <w:left w:val="none" w:sz="0" w:space="0" w:color="auto"/>
            <w:bottom w:val="none" w:sz="0" w:space="0" w:color="auto"/>
            <w:right w:val="none" w:sz="0" w:space="0" w:color="auto"/>
          </w:divBdr>
        </w:div>
        <w:div w:id="1053501745">
          <w:marLeft w:val="0"/>
          <w:marRight w:val="0"/>
          <w:marTop w:val="0"/>
          <w:marBottom w:val="0"/>
          <w:divBdr>
            <w:top w:val="none" w:sz="0" w:space="0" w:color="auto"/>
            <w:left w:val="none" w:sz="0" w:space="0" w:color="auto"/>
            <w:bottom w:val="none" w:sz="0" w:space="0" w:color="auto"/>
            <w:right w:val="none" w:sz="0" w:space="0" w:color="auto"/>
          </w:divBdr>
        </w:div>
      </w:divsChild>
    </w:div>
    <w:div w:id="1773209309">
      <w:bodyDiv w:val="1"/>
      <w:marLeft w:val="0"/>
      <w:marRight w:val="0"/>
      <w:marTop w:val="0"/>
      <w:marBottom w:val="0"/>
      <w:divBdr>
        <w:top w:val="none" w:sz="0" w:space="0" w:color="auto"/>
        <w:left w:val="none" w:sz="0" w:space="0" w:color="auto"/>
        <w:bottom w:val="none" w:sz="0" w:space="0" w:color="auto"/>
        <w:right w:val="none" w:sz="0" w:space="0" w:color="auto"/>
      </w:divBdr>
      <w:divsChild>
        <w:div w:id="2026394694">
          <w:marLeft w:val="0"/>
          <w:marRight w:val="0"/>
          <w:marTop w:val="0"/>
          <w:marBottom w:val="0"/>
          <w:divBdr>
            <w:top w:val="none" w:sz="0" w:space="0" w:color="auto"/>
            <w:left w:val="none" w:sz="0" w:space="0" w:color="auto"/>
            <w:bottom w:val="none" w:sz="0" w:space="0" w:color="auto"/>
            <w:right w:val="none" w:sz="0" w:space="0" w:color="auto"/>
          </w:divBdr>
        </w:div>
        <w:div w:id="1524634975">
          <w:marLeft w:val="0"/>
          <w:marRight w:val="0"/>
          <w:marTop w:val="0"/>
          <w:marBottom w:val="0"/>
          <w:divBdr>
            <w:top w:val="none" w:sz="0" w:space="0" w:color="auto"/>
            <w:left w:val="none" w:sz="0" w:space="0" w:color="auto"/>
            <w:bottom w:val="none" w:sz="0" w:space="0" w:color="auto"/>
            <w:right w:val="none" w:sz="0" w:space="0" w:color="auto"/>
          </w:divBdr>
          <w:divsChild>
            <w:div w:id="636448551">
              <w:marLeft w:val="0"/>
              <w:marRight w:val="0"/>
              <w:marTop w:val="0"/>
              <w:marBottom w:val="0"/>
              <w:divBdr>
                <w:top w:val="none" w:sz="0" w:space="0" w:color="auto"/>
                <w:left w:val="none" w:sz="0" w:space="0" w:color="auto"/>
                <w:bottom w:val="none" w:sz="0" w:space="0" w:color="auto"/>
                <w:right w:val="none" w:sz="0" w:space="0" w:color="auto"/>
              </w:divBdr>
            </w:div>
            <w:div w:id="126288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90827">
      <w:bodyDiv w:val="1"/>
      <w:marLeft w:val="0"/>
      <w:marRight w:val="0"/>
      <w:marTop w:val="0"/>
      <w:marBottom w:val="0"/>
      <w:divBdr>
        <w:top w:val="none" w:sz="0" w:space="0" w:color="auto"/>
        <w:left w:val="none" w:sz="0" w:space="0" w:color="auto"/>
        <w:bottom w:val="none" w:sz="0" w:space="0" w:color="auto"/>
        <w:right w:val="none" w:sz="0" w:space="0" w:color="auto"/>
      </w:divBdr>
      <w:divsChild>
        <w:div w:id="2042582823">
          <w:marLeft w:val="0"/>
          <w:marRight w:val="0"/>
          <w:marTop w:val="0"/>
          <w:marBottom w:val="0"/>
          <w:divBdr>
            <w:top w:val="none" w:sz="0" w:space="0" w:color="auto"/>
            <w:left w:val="none" w:sz="0" w:space="0" w:color="auto"/>
            <w:bottom w:val="none" w:sz="0" w:space="0" w:color="auto"/>
            <w:right w:val="none" w:sz="0" w:space="0" w:color="auto"/>
          </w:divBdr>
        </w:div>
        <w:div w:id="1098255497">
          <w:marLeft w:val="0"/>
          <w:marRight w:val="0"/>
          <w:marTop w:val="0"/>
          <w:marBottom w:val="0"/>
          <w:divBdr>
            <w:top w:val="none" w:sz="0" w:space="0" w:color="auto"/>
            <w:left w:val="none" w:sz="0" w:space="0" w:color="auto"/>
            <w:bottom w:val="none" w:sz="0" w:space="0" w:color="auto"/>
            <w:right w:val="none" w:sz="0" w:space="0" w:color="auto"/>
          </w:divBdr>
          <w:divsChild>
            <w:div w:id="38903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73439">
      <w:bodyDiv w:val="1"/>
      <w:marLeft w:val="0"/>
      <w:marRight w:val="0"/>
      <w:marTop w:val="0"/>
      <w:marBottom w:val="0"/>
      <w:divBdr>
        <w:top w:val="none" w:sz="0" w:space="0" w:color="auto"/>
        <w:left w:val="none" w:sz="0" w:space="0" w:color="auto"/>
        <w:bottom w:val="none" w:sz="0" w:space="0" w:color="auto"/>
        <w:right w:val="none" w:sz="0" w:space="0" w:color="auto"/>
      </w:divBdr>
      <w:divsChild>
        <w:div w:id="984286480">
          <w:marLeft w:val="0"/>
          <w:marRight w:val="0"/>
          <w:marTop w:val="0"/>
          <w:marBottom w:val="0"/>
          <w:divBdr>
            <w:top w:val="none" w:sz="0" w:space="0" w:color="auto"/>
            <w:left w:val="none" w:sz="0" w:space="0" w:color="auto"/>
            <w:bottom w:val="none" w:sz="0" w:space="0" w:color="auto"/>
            <w:right w:val="none" w:sz="0" w:space="0" w:color="auto"/>
          </w:divBdr>
        </w:div>
        <w:div w:id="1382561328">
          <w:marLeft w:val="0"/>
          <w:marRight w:val="0"/>
          <w:marTop w:val="0"/>
          <w:marBottom w:val="0"/>
          <w:divBdr>
            <w:top w:val="none" w:sz="0" w:space="0" w:color="auto"/>
            <w:left w:val="none" w:sz="0" w:space="0" w:color="auto"/>
            <w:bottom w:val="none" w:sz="0" w:space="0" w:color="auto"/>
            <w:right w:val="none" w:sz="0" w:space="0" w:color="auto"/>
          </w:divBdr>
        </w:div>
      </w:divsChild>
    </w:div>
    <w:div w:id="2091000732">
      <w:bodyDiv w:val="1"/>
      <w:marLeft w:val="0"/>
      <w:marRight w:val="0"/>
      <w:marTop w:val="0"/>
      <w:marBottom w:val="0"/>
      <w:divBdr>
        <w:top w:val="none" w:sz="0" w:space="0" w:color="auto"/>
        <w:left w:val="none" w:sz="0" w:space="0" w:color="auto"/>
        <w:bottom w:val="none" w:sz="0" w:space="0" w:color="auto"/>
        <w:right w:val="none" w:sz="0" w:space="0" w:color="auto"/>
      </w:divBdr>
      <w:divsChild>
        <w:div w:id="1126660434">
          <w:marLeft w:val="0"/>
          <w:marRight w:val="0"/>
          <w:marTop w:val="0"/>
          <w:marBottom w:val="0"/>
          <w:divBdr>
            <w:top w:val="none" w:sz="0" w:space="0" w:color="auto"/>
            <w:left w:val="none" w:sz="0" w:space="0" w:color="auto"/>
            <w:bottom w:val="none" w:sz="0" w:space="0" w:color="auto"/>
            <w:right w:val="none" w:sz="0" w:space="0" w:color="auto"/>
          </w:divBdr>
        </w:div>
        <w:div w:id="1677421773">
          <w:marLeft w:val="0"/>
          <w:marRight w:val="0"/>
          <w:marTop w:val="0"/>
          <w:marBottom w:val="0"/>
          <w:divBdr>
            <w:top w:val="none" w:sz="0" w:space="0" w:color="auto"/>
            <w:left w:val="none" w:sz="0" w:space="0" w:color="auto"/>
            <w:bottom w:val="none" w:sz="0" w:space="0" w:color="auto"/>
            <w:right w:val="none" w:sz="0" w:space="0" w:color="auto"/>
          </w:divBdr>
        </w:div>
        <w:div w:id="443619153">
          <w:marLeft w:val="0"/>
          <w:marRight w:val="0"/>
          <w:marTop w:val="0"/>
          <w:marBottom w:val="0"/>
          <w:divBdr>
            <w:top w:val="none" w:sz="0" w:space="0" w:color="auto"/>
            <w:left w:val="none" w:sz="0" w:space="0" w:color="auto"/>
            <w:bottom w:val="none" w:sz="0" w:space="0" w:color="auto"/>
            <w:right w:val="none" w:sz="0" w:space="0" w:color="auto"/>
          </w:divBdr>
        </w:div>
        <w:div w:id="335496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doku.php?id=autoren:m:melanchthon:kriegsleute" TargetMode="External"/><Relationship Id="rId3" Type="http://schemas.openxmlformats.org/officeDocument/2006/relationships/webSettings" Target="webSettings.xml"/><Relationship Id="rId7" Type="http://schemas.openxmlformats.org/officeDocument/2006/relationships/hyperlink" Target="https://www.glaubensstimme.de/doku.php?id=autoren:m:melanchthon:kriegsleut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ebete.glaubensstimme.de/author/andreas/" TargetMode="External"/><Relationship Id="rId11" Type="http://schemas.openxmlformats.org/officeDocument/2006/relationships/fontTable" Target="fontTable.xml"/><Relationship Id="rId5" Type="http://schemas.openxmlformats.org/officeDocument/2006/relationships/hyperlink" Target="https://gebete.glaubensstimme.de/2014/11/02/philipp-melanchthon-gebet-wider-die-schender-und-verfolger-der-reinen-christlichen-lehre-des-heiligen-evangelii/" TargetMode="External"/><Relationship Id="rId10" Type="http://schemas.openxmlformats.org/officeDocument/2006/relationships/hyperlink" Target="mailto:webmaster@glaubensstimme.de" TargetMode="External"/><Relationship Id="rId4" Type="http://schemas.openxmlformats.org/officeDocument/2006/relationships/image" Target="media/image1.jpg"/><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5896</Words>
  <Characters>37150</Characters>
  <Application>Microsoft Office Word</Application>
  <DocSecurity>0</DocSecurity>
  <Lines>309</Lines>
  <Paragraphs>85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Melanchthon, Philipp - </vt:lpstr>
      <vt:lpstr>Vorwort</vt:lpstr>
      <vt:lpstr>Quellen:</vt:lpstr>
      <vt:lpstr>Endnoten</vt:lpstr>
    </vt:vector>
  </TitlesOfParts>
  <LinksUpToDate>false</LinksUpToDate>
  <CharactersWithSpaces>42961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2020-11-29T07:09:00Z</dcterms:created>
  <dcterms:modified xsi:type="dcterms:W3CDTF">2020-11-29T12:14:00Z</dcterms:modified>
  <dc:title>Gebete</dc:title>
  <dc:creator>Melanchthon,Philipp</dc:creator>
  <dc:language>de</dc:language>
</cp:coreProperties>
</file>